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1BCA9" w14:textId="18E76EE4" w:rsidR="00605690" w:rsidRPr="00BA06B2" w:rsidRDefault="00605690" w:rsidP="00CE2294">
      <w:pPr>
        <w:pStyle w:val="CoverTitle"/>
        <w:jc w:val="both"/>
        <w:rPr>
          <w:rFonts w:ascii="Arial" w:hAnsi="Arial" w:cs="Arial"/>
          <w:lang w:val="en-US"/>
        </w:rPr>
      </w:pPr>
      <w:bookmarkStart w:id="0" w:name="_Hlk520811529"/>
    </w:p>
    <w:p w14:paraId="161C2461" w14:textId="2DEA8898" w:rsidR="00E870F8" w:rsidRPr="00E9175E" w:rsidRDefault="00E870F8" w:rsidP="00E870F8">
      <w:pPr>
        <w:pStyle w:val="CoverTitle"/>
        <w:rPr>
          <w:rFonts w:asciiTheme="minorHAnsi" w:hAnsiTheme="minorHAnsi" w:cstheme="minorHAnsi"/>
          <w:lang w:val="en-GB"/>
        </w:rPr>
      </w:pPr>
      <w:bookmarkStart w:id="1" w:name="_Toc501544254"/>
      <w:bookmarkStart w:id="2" w:name="_Toc509250968"/>
    </w:p>
    <w:p w14:paraId="50AC635F" w14:textId="77777777" w:rsidR="00E870F8" w:rsidRPr="00E9175E" w:rsidRDefault="00E870F8" w:rsidP="00E870F8">
      <w:pPr>
        <w:pStyle w:val="CoverTitle"/>
        <w:rPr>
          <w:rFonts w:asciiTheme="minorHAnsi" w:hAnsiTheme="minorHAnsi" w:cstheme="minorHAnsi"/>
          <w:lang w:val="en-GB"/>
        </w:rPr>
      </w:pPr>
    </w:p>
    <w:p w14:paraId="58A8C9AA" w14:textId="7398A4BB" w:rsidR="00E870F8" w:rsidRDefault="00E870F8" w:rsidP="00E870F8">
      <w:pPr>
        <w:pStyle w:val="CoverTitle"/>
        <w:rPr>
          <w:rFonts w:asciiTheme="minorHAnsi" w:hAnsiTheme="minorHAnsi" w:cstheme="minorHAnsi"/>
          <w:lang w:val="en-US"/>
        </w:rPr>
      </w:pPr>
    </w:p>
    <w:p w14:paraId="41F48874" w14:textId="4A29387E" w:rsidR="005B7B1E" w:rsidRDefault="005B7B1E" w:rsidP="00E870F8">
      <w:pPr>
        <w:pStyle w:val="CoverTitle"/>
        <w:rPr>
          <w:rFonts w:asciiTheme="minorHAnsi" w:hAnsiTheme="minorHAnsi" w:cstheme="minorHAnsi"/>
          <w:lang w:val="en-US"/>
        </w:rPr>
      </w:pPr>
    </w:p>
    <w:p w14:paraId="2A6911D1" w14:textId="78CCC0CC" w:rsidR="005B7B1E" w:rsidRDefault="005B7B1E" w:rsidP="00E870F8">
      <w:pPr>
        <w:pStyle w:val="CoverTitle"/>
        <w:rPr>
          <w:rFonts w:asciiTheme="minorHAnsi" w:hAnsiTheme="minorHAnsi" w:cstheme="minorHAnsi"/>
          <w:lang w:val="en-US"/>
        </w:rPr>
      </w:pPr>
    </w:p>
    <w:p w14:paraId="620D4C04" w14:textId="332A23AC" w:rsidR="005B7B1E" w:rsidRDefault="005B7B1E" w:rsidP="00E870F8">
      <w:pPr>
        <w:pStyle w:val="CoverTitle"/>
        <w:rPr>
          <w:rFonts w:asciiTheme="minorHAnsi" w:hAnsiTheme="minorHAnsi" w:cstheme="minorHAnsi"/>
          <w:lang w:val="en-US"/>
        </w:rPr>
      </w:pPr>
    </w:p>
    <w:p w14:paraId="72A75EBD" w14:textId="19EA7006" w:rsidR="005B7B1E" w:rsidRDefault="005B7B1E" w:rsidP="00E870F8">
      <w:pPr>
        <w:pStyle w:val="CoverTitle"/>
        <w:rPr>
          <w:rFonts w:asciiTheme="minorHAnsi" w:hAnsiTheme="minorHAnsi" w:cstheme="minorHAnsi"/>
          <w:lang w:val="en-US"/>
        </w:rPr>
      </w:pPr>
    </w:p>
    <w:p w14:paraId="51D8574B" w14:textId="7399AC2A" w:rsidR="005B7B1E" w:rsidRDefault="005B7B1E" w:rsidP="00E870F8">
      <w:pPr>
        <w:pStyle w:val="CoverTitle"/>
        <w:rPr>
          <w:rFonts w:asciiTheme="minorHAnsi" w:hAnsiTheme="minorHAnsi" w:cstheme="minorHAnsi"/>
          <w:lang w:val="en-US"/>
        </w:rPr>
      </w:pPr>
    </w:p>
    <w:p w14:paraId="696EB1E1" w14:textId="77777777" w:rsidR="005B7B1E" w:rsidRPr="00E9175E" w:rsidRDefault="005B7B1E" w:rsidP="00E870F8">
      <w:pPr>
        <w:pStyle w:val="CoverTitle"/>
        <w:rPr>
          <w:rFonts w:asciiTheme="minorHAnsi" w:hAnsiTheme="minorHAnsi" w:cstheme="minorHAnsi"/>
          <w:lang w:val="en-US"/>
        </w:rPr>
      </w:pPr>
    </w:p>
    <w:p w14:paraId="5E4D5B98" w14:textId="77777777" w:rsidR="00E870F8" w:rsidRPr="00E9175E" w:rsidRDefault="00E870F8" w:rsidP="00E870F8">
      <w:pPr>
        <w:pStyle w:val="CoverTitle"/>
        <w:rPr>
          <w:rFonts w:asciiTheme="minorHAnsi" w:hAnsiTheme="minorHAnsi" w:cstheme="minorHAnsi"/>
          <w:lang w:val="fr-FR"/>
        </w:rPr>
      </w:pPr>
    </w:p>
    <w:p w14:paraId="50EF06B3" w14:textId="0C67579C" w:rsidR="00E870F8" w:rsidRPr="00CD486B" w:rsidRDefault="005B7B1E" w:rsidP="00E870F8">
      <w:pPr>
        <w:spacing w:after="120" w:line="240" w:lineRule="auto"/>
        <w:contextualSpacing/>
        <w:jc w:val="center"/>
        <w:rPr>
          <w:rFonts w:asciiTheme="minorHAnsi" w:hAnsiTheme="minorHAnsi" w:cstheme="minorHAnsi"/>
          <w:sz w:val="32"/>
          <w:szCs w:val="32"/>
        </w:rPr>
      </w:pPr>
      <w:r w:rsidRPr="00F67445">
        <w:rPr>
          <w:rFonts w:ascii="Arial" w:hAnsi="Arial" w:cs="Arial"/>
          <w:sz w:val="32"/>
          <w:szCs w:val="32"/>
        </w:rPr>
        <w:t>Κατάλογος τροποποιήσεων</w:t>
      </w:r>
    </w:p>
    <w:p w14:paraId="7CE0D95D" w14:textId="56AAF0DC" w:rsidR="00E870F8" w:rsidRDefault="00E870F8" w:rsidP="00E870F8">
      <w:pPr>
        <w:pStyle w:val="ad"/>
        <w:spacing w:after="0"/>
        <w:jc w:val="center"/>
        <w:rPr>
          <w:rFonts w:asciiTheme="minorHAnsi" w:hAnsiTheme="minorHAnsi" w:cstheme="minorHAnsi"/>
          <w:sz w:val="28"/>
        </w:rPr>
      </w:pPr>
    </w:p>
    <w:p w14:paraId="76E705E1" w14:textId="77777777" w:rsidR="005B7B1E" w:rsidRPr="00E9175E" w:rsidRDefault="005B7B1E" w:rsidP="00E870F8">
      <w:pPr>
        <w:pStyle w:val="ad"/>
        <w:spacing w:after="0"/>
        <w:jc w:val="center"/>
        <w:rPr>
          <w:rFonts w:asciiTheme="minorHAnsi" w:hAnsiTheme="minorHAnsi" w:cstheme="minorHAnsi"/>
          <w:sz w:val="28"/>
        </w:rPr>
      </w:pPr>
    </w:p>
    <w:p w14:paraId="58FFCAE8" w14:textId="5A520E3A" w:rsidR="00E870F8" w:rsidRDefault="005B7B1E" w:rsidP="00E870F8">
      <w:pPr>
        <w:pStyle w:val="ad"/>
        <w:spacing w:after="0"/>
        <w:jc w:val="center"/>
        <w:rPr>
          <w:rFonts w:asciiTheme="minorHAnsi" w:hAnsiTheme="minorHAnsi" w:cstheme="minorHAnsi"/>
          <w:sz w:val="28"/>
        </w:rPr>
      </w:pPr>
      <w:r>
        <w:rPr>
          <w:rFonts w:asciiTheme="minorHAnsi" w:hAnsiTheme="minorHAnsi" w:cstheme="minorHAnsi"/>
          <w:sz w:val="28"/>
        </w:rPr>
        <w:t xml:space="preserve">Του κοστολογικού μοντέλου </w:t>
      </w:r>
      <w:r w:rsidRPr="00A33036">
        <w:rPr>
          <w:rFonts w:asciiTheme="minorHAnsi" w:hAnsiTheme="minorHAnsi" w:cstheme="minorHAnsi"/>
          <w:sz w:val="28"/>
        </w:rPr>
        <w:t xml:space="preserve">LL BU LRIC+ </w:t>
      </w:r>
      <w:r>
        <w:rPr>
          <w:rFonts w:asciiTheme="minorHAnsi" w:hAnsiTheme="minorHAnsi" w:cstheme="minorHAnsi"/>
          <w:sz w:val="28"/>
        </w:rPr>
        <w:t xml:space="preserve">για </w:t>
      </w:r>
      <w:r w:rsidRPr="00A33036">
        <w:rPr>
          <w:rFonts w:asciiTheme="minorHAnsi" w:hAnsiTheme="minorHAnsi" w:cstheme="minorHAnsi"/>
          <w:sz w:val="28"/>
        </w:rPr>
        <w:t>τον προσδιορισμό των μηνιαίων τελών των προϊόντων των αγορών μισθωμένων γραμμών χονδρικής</w:t>
      </w:r>
    </w:p>
    <w:p w14:paraId="18F8BB70" w14:textId="77777777" w:rsidR="005B7B1E" w:rsidRPr="00E9175E" w:rsidRDefault="005B7B1E" w:rsidP="00E870F8">
      <w:pPr>
        <w:pStyle w:val="ad"/>
        <w:spacing w:after="0"/>
        <w:jc w:val="center"/>
        <w:rPr>
          <w:rFonts w:asciiTheme="minorHAnsi" w:hAnsiTheme="minorHAnsi" w:cstheme="minorHAnsi"/>
          <w:sz w:val="28"/>
        </w:rPr>
      </w:pPr>
    </w:p>
    <w:p w14:paraId="7C986D9E" w14:textId="77777777" w:rsidR="00E870F8" w:rsidRPr="00E9175E" w:rsidRDefault="00E870F8" w:rsidP="00E870F8">
      <w:pPr>
        <w:pStyle w:val="ad"/>
        <w:spacing w:after="0"/>
        <w:rPr>
          <w:rFonts w:asciiTheme="minorHAnsi" w:hAnsiTheme="minorHAnsi" w:cstheme="minorHAnsi"/>
          <w:i/>
          <w:iCs/>
          <w:szCs w:val="24"/>
        </w:rPr>
      </w:pPr>
    </w:p>
    <w:p w14:paraId="7EB25057" w14:textId="77777777" w:rsidR="00E870F8" w:rsidRPr="00E9175E" w:rsidRDefault="00E870F8" w:rsidP="00E870F8">
      <w:pPr>
        <w:pStyle w:val="ad"/>
        <w:spacing w:after="0"/>
        <w:rPr>
          <w:rFonts w:asciiTheme="minorHAnsi" w:hAnsiTheme="minorHAnsi" w:cstheme="minorHAnsi"/>
          <w:i/>
          <w:iCs/>
          <w:szCs w:val="24"/>
        </w:rPr>
      </w:pPr>
    </w:p>
    <w:p w14:paraId="19C102E2" w14:textId="727FEB36" w:rsidR="00E870F8" w:rsidRPr="00E9175E" w:rsidRDefault="00E870F8" w:rsidP="00E870F8">
      <w:pPr>
        <w:pStyle w:val="ad"/>
        <w:jc w:val="center"/>
        <w:rPr>
          <w:rFonts w:asciiTheme="minorHAnsi" w:hAnsiTheme="minorHAnsi" w:cstheme="minorHAnsi"/>
          <w:i/>
          <w:iCs/>
        </w:rPr>
      </w:pPr>
      <w:r w:rsidRPr="00E9175E">
        <w:rPr>
          <w:rFonts w:asciiTheme="minorHAnsi" w:hAnsiTheme="minorHAnsi" w:cstheme="minorHAnsi"/>
          <w:i/>
          <w:iCs/>
        </w:rPr>
        <w:t xml:space="preserve">    </w:t>
      </w:r>
    </w:p>
    <w:p w14:paraId="1A2BBBA4" w14:textId="73B12475" w:rsidR="00E870F8" w:rsidRDefault="00E870F8" w:rsidP="00E870F8">
      <w:pPr>
        <w:jc w:val="center"/>
        <w:rPr>
          <w:rFonts w:asciiTheme="minorHAnsi" w:hAnsiTheme="minorHAnsi" w:cstheme="minorHAnsi"/>
          <w:sz w:val="28"/>
          <w:szCs w:val="28"/>
        </w:rPr>
      </w:pPr>
      <w:bookmarkStart w:id="3" w:name="_Hlk40094968"/>
    </w:p>
    <w:p w14:paraId="6DD0A1CD" w14:textId="696B4AC2" w:rsidR="005B7B1E" w:rsidRDefault="005B7B1E" w:rsidP="00E870F8">
      <w:pPr>
        <w:jc w:val="center"/>
        <w:rPr>
          <w:rFonts w:asciiTheme="minorHAnsi" w:hAnsiTheme="minorHAnsi" w:cstheme="minorHAnsi"/>
          <w:sz w:val="28"/>
          <w:szCs w:val="28"/>
        </w:rPr>
      </w:pPr>
    </w:p>
    <w:p w14:paraId="10802A68" w14:textId="6F465C90" w:rsidR="005B7B1E" w:rsidRPr="00EF6BAD" w:rsidRDefault="005B7B1E" w:rsidP="00E870F8">
      <w:pPr>
        <w:jc w:val="center"/>
        <w:rPr>
          <w:rFonts w:asciiTheme="minorHAnsi" w:hAnsiTheme="minorHAnsi" w:cstheme="minorHAnsi"/>
          <w:i/>
          <w:iCs/>
          <w:sz w:val="28"/>
          <w:szCs w:val="28"/>
        </w:rPr>
      </w:pPr>
    </w:p>
    <w:p w14:paraId="7959E84F" w14:textId="78DC0C8D" w:rsidR="005B7B1E" w:rsidRPr="00EF6BAD" w:rsidRDefault="005B7B1E" w:rsidP="00E870F8">
      <w:pPr>
        <w:jc w:val="center"/>
        <w:rPr>
          <w:rFonts w:asciiTheme="minorHAnsi" w:hAnsiTheme="minorHAnsi" w:cstheme="minorHAnsi"/>
          <w:i/>
          <w:iCs/>
          <w:sz w:val="28"/>
          <w:szCs w:val="28"/>
        </w:rPr>
      </w:pPr>
    </w:p>
    <w:p w14:paraId="2CDA842C" w14:textId="7C6072DE" w:rsidR="005B7B1E" w:rsidRPr="00EF6BAD" w:rsidRDefault="005B7B1E" w:rsidP="00E870F8">
      <w:pPr>
        <w:jc w:val="center"/>
        <w:rPr>
          <w:rFonts w:asciiTheme="minorHAnsi" w:hAnsiTheme="minorHAnsi" w:cstheme="minorHAnsi"/>
          <w:i/>
          <w:iCs/>
          <w:sz w:val="28"/>
          <w:szCs w:val="28"/>
        </w:rPr>
      </w:pPr>
    </w:p>
    <w:p w14:paraId="1B23971A" w14:textId="5B35795C" w:rsidR="005B7B1E" w:rsidRPr="00EF6BAD" w:rsidRDefault="005B7B1E" w:rsidP="00E870F8">
      <w:pPr>
        <w:jc w:val="center"/>
        <w:rPr>
          <w:rFonts w:asciiTheme="minorHAnsi" w:hAnsiTheme="minorHAnsi" w:cstheme="minorHAnsi"/>
          <w:i/>
          <w:iCs/>
          <w:sz w:val="28"/>
          <w:szCs w:val="28"/>
        </w:rPr>
      </w:pPr>
    </w:p>
    <w:p w14:paraId="2D7DB51C" w14:textId="71932AF9" w:rsidR="005B7B1E" w:rsidRPr="00EF6BAD" w:rsidRDefault="005B7B1E" w:rsidP="00E870F8">
      <w:pPr>
        <w:jc w:val="center"/>
        <w:rPr>
          <w:rFonts w:asciiTheme="minorHAnsi" w:hAnsiTheme="minorHAnsi" w:cstheme="minorHAnsi"/>
          <w:i/>
          <w:iCs/>
          <w:sz w:val="28"/>
          <w:szCs w:val="28"/>
        </w:rPr>
      </w:pPr>
    </w:p>
    <w:p w14:paraId="35E47776" w14:textId="164D674D" w:rsidR="005B7B1E" w:rsidRPr="00EF6BAD" w:rsidRDefault="005B7B1E" w:rsidP="00E870F8">
      <w:pPr>
        <w:jc w:val="center"/>
        <w:rPr>
          <w:rFonts w:asciiTheme="minorHAnsi" w:hAnsiTheme="minorHAnsi" w:cstheme="minorHAnsi"/>
          <w:i/>
          <w:iCs/>
          <w:sz w:val="28"/>
          <w:szCs w:val="28"/>
        </w:rPr>
      </w:pPr>
    </w:p>
    <w:p w14:paraId="36F627E5" w14:textId="77777777" w:rsidR="005B7B1E" w:rsidRPr="00FA31F9" w:rsidRDefault="005B7B1E" w:rsidP="005B7B1E">
      <w:pPr>
        <w:spacing w:after="0"/>
        <w:jc w:val="left"/>
        <w:rPr>
          <w:rFonts w:cs="Calibri"/>
          <w:sz w:val="22"/>
          <w:lang w:eastAsia="ja-JP"/>
        </w:rPr>
      </w:pPr>
      <w:r w:rsidRPr="00FA31F9">
        <w:rPr>
          <w:rFonts w:cs="Calibri"/>
          <w:sz w:val="22"/>
          <w:lang w:eastAsia="ja-JP"/>
        </w:rPr>
        <w:t>Εθνική Επιτροπή Τηλεπικοινωνιών και Ταχυδρομείων (ΕΕΤΤ)</w:t>
      </w:r>
    </w:p>
    <w:p w14:paraId="3280A6BA" w14:textId="1C654267" w:rsidR="005B7B1E" w:rsidRPr="00345793" w:rsidRDefault="005B7B1E" w:rsidP="005B7B1E">
      <w:pPr>
        <w:rPr>
          <w:rFonts w:asciiTheme="minorHAnsi" w:hAnsiTheme="minorHAnsi" w:cstheme="minorHAnsi"/>
          <w:i/>
          <w:iCs/>
          <w:sz w:val="28"/>
          <w:szCs w:val="28"/>
          <w:lang w:val="en-US"/>
        </w:rPr>
      </w:pPr>
      <w:r w:rsidRPr="00FA31F9">
        <w:rPr>
          <w:rFonts w:cs="Calibri"/>
          <w:sz w:val="22"/>
          <w:lang w:eastAsia="ja-JP"/>
        </w:rPr>
        <w:t>Μαρούσι, Φεβρουάριος 2026</w:t>
      </w:r>
    </w:p>
    <w:p w14:paraId="55EBF030" w14:textId="4538292F" w:rsidR="00EC31B4" w:rsidRPr="007C1139" w:rsidRDefault="0083152F" w:rsidP="00D4560F">
      <w:pPr>
        <w:pStyle w:val="af5"/>
      </w:pPr>
      <w:bookmarkStart w:id="4" w:name="_Toc221094918"/>
      <w:bookmarkEnd w:id="3"/>
      <w:r w:rsidRPr="0018294B">
        <w:lastRenderedPageBreak/>
        <w:t>Περιεχόμενα</w:t>
      </w:r>
      <w:bookmarkEnd w:id="1"/>
      <w:bookmarkEnd w:id="2"/>
      <w:bookmarkEnd w:id="4"/>
    </w:p>
    <w:p w14:paraId="576A33C8" w14:textId="77777777" w:rsidR="00EC31B4" w:rsidRPr="00B53838" w:rsidRDefault="00EC31B4" w:rsidP="00EC31B4">
      <w:pPr>
        <w:pStyle w:val="11"/>
        <w:rPr>
          <w:rFonts w:ascii="Arial" w:hAnsi="Arial" w:cs="Arial"/>
        </w:rPr>
      </w:pPr>
    </w:p>
    <w:bookmarkStart w:id="5" w:name="_GoBack"/>
    <w:bookmarkEnd w:id="5"/>
    <w:p w14:paraId="6FA125B8" w14:textId="2852E789" w:rsidR="00EF6BAD" w:rsidRDefault="0092167C">
      <w:pPr>
        <w:pStyle w:val="11"/>
        <w:rPr>
          <w:rFonts w:asciiTheme="minorHAnsi" w:hAnsiTheme="minorHAnsi"/>
          <w:b w:val="0"/>
          <w:caps w:val="0"/>
          <w:sz w:val="22"/>
          <w:lang w:eastAsia="el-GR"/>
        </w:rPr>
      </w:pPr>
      <w:r>
        <w:rPr>
          <w:rFonts w:cstheme="minorHAnsi"/>
          <w:b w:val="0"/>
          <w:lang w:val="en-GB"/>
        </w:rPr>
        <w:fldChar w:fldCharType="begin"/>
      </w:r>
      <w:r w:rsidR="001D2764" w:rsidRPr="008F1B3A">
        <w:rPr>
          <w:rFonts w:cstheme="minorHAnsi"/>
          <w:b w:val="0"/>
          <w:lang w:val="en-GB"/>
        </w:rPr>
        <w:instrText xml:space="preserve"> TOC \o "1-2" \h \z \t "Heading 4,4,Appendix 3,3,Appendix 4,4,Style Heading 3,3" </w:instrText>
      </w:r>
      <w:r>
        <w:rPr>
          <w:rFonts w:cstheme="minorHAnsi"/>
          <w:b w:val="0"/>
          <w:lang w:val="en-GB"/>
        </w:rPr>
        <w:fldChar w:fldCharType="separate"/>
      </w:r>
      <w:hyperlink w:anchor="_Toc221094918" w:history="1">
        <w:r w:rsidR="00EF6BAD" w:rsidRPr="000B7971">
          <w:rPr>
            <w:rStyle w:val="-"/>
          </w:rPr>
          <w:t>Περιεχόμενα</w:t>
        </w:r>
        <w:r w:rsidR="00EF6BAD">
          <w:rPr>
            <w:webHidden/>
          </w:rPr>
          <w:tab/>
        </w:r>
        <w:r w:rsidR="00EF6BAD">
          <w:rPr>
            <w:webHidden/>
          </w:rPr>
          <w:fldChar w:fldCharType="begin"/>
        </w:r>
        <w:r w:rsidR="00EF6BAD">
          <w:rPr>
            <w:webHidden/>
          </w:rPr>
          <w:instrText xml:space="preserve"> PAGEREF _Toc221094918 \h </w:instrText>
        </w:r>
        <w:r w:rsidR="00EF6BAD">
          <w:rPr>
            <w:webHidden/>
          </w:rPr>
        </w:r>
        <w:r w:rsidR="00EF6BAD">
          <w:rPr>
            <w:webHidden/>
          </w:rPr>
          <w:fldChar w:fldCharType="separate"/>
        </w:r>
        <w:r w:rsidR="00EF6BAD">
          <w:rPr>
            <w:webHidden/>
          </w:rPr>
          <w:t>2</w:t>
        </w:r>
        <w:r w:rsidR="00EF6BAD">
          <w:rPr>
            <w:webHidden/>
          </w:rPr>
          <w:fldChar w:fldCharType="end"/>
        </w:r>
      </w:hyperlink>
    </w:p>
    <w:p w14:paraId="1431089F" w14:textId="5F532EA6" w:rsidR="00EF6BAD" w:rsidRDefault="00EF6BAD">
      <w:pPr>
        <w:pStyle w:val="11"/>
        <w:rPr>
          <w:rFonts w:asciiTheme="minorHAnsi" w:hAnsiTheme="minorHAnsi"/>
          <w:b w:val="0"/>
          <w:caps w:val="0"/>
          <w:sz w:val="22"/>
          <w:lang w:eastAsia="el-GR"/>
        </w:rPr>
      </w:pPr>
      <w:hyperlink w:anchor="_Toc221094919" w:history="1">
        <w:r w:rsidRPr="000B7971">
          <w:rPr>
            <w:rStyle w:val="-"/>
          </w:rPr>
          <w:t>1</w:t>
        </w:r>
        <w:r>
          <w:rPr>
            <w:rFonts w:asciiTheme="minorHAnsi" w:hAnsiTheme="minorHAnsi"/>
            <w:b w:val="0"/>
            <w:caps w:val="0"/>
            <w:sz w:val="22"/>
            <w:lang w:eastAsia="el-GR"/>
          </w:rPr>
          <w:tab/>
        </w:r>
        <w:r w:rsidRPr="000B7971">
          <w:rPr>
            <w:rStyle w:val="-"/>
          </w:rPr>
          <w:t>Εισαγωγή</w:t>
        </w:r>
        <w:r>
          <w:rPr>
            <w:webHidden/>
          </w:rPr>
          <w:tab/>
        </w:r>
        <w:r>
          <w:rPr>
            <w:webHidden/>
          </w:rPr>
          <w:fldChar w:fldCharType="begin"/>
        </w:r>
        <w:r>
          <w:rPr>
            <w:webHidden/>
          </w:rPr>
          <w:instrText xml:space="preserve"> PAGEREF _Toc221094919 \h </w:instrText>
        </w:r>
        <w:r>
          <w:rPr>
            <w:webHidden/>
          </w:rPr>
        </w:r>
        <w:r>
          <w:rPr>
            <w:webHidden/>
          </w:rPr>
          <w:fldChar w:fldCharType="separate"/>
        </w:r>
        <w:r>
          <w:rPr>
            <w:webHidden/>
          </w:rPr>
          <w:t>3</w:t>
        </w:r>
        <w:r>
          <w:rPr>
            <w:webHidden/>
          </w:rPr>
          <w:fldChar w:fldCharType="end"/>
        </w:r>
      </w:hyperlink>
    </w:p>
    <w:p w14:paraId="38246A25" w14:textId="42704F78" w:rsidR="00EF6BAD" w:rsidRDefault="00EF6BAD">
      <w:pPr>
        <w:pStyle w:val="11"/>
        <w:rPr>
          <w:rFonts w:asciiTheme="minorHAnsi" w:hAnsiTheme="minorHAnsi"/>
          <w:b w:val="0"/>
          <w:caps w:val="0"/>
          <w:sz w:val="22"/>
          <w:lang w:eastAsia="el-GR"/>
        </w:rPr>
      </w:pPr>
      <w:hyperlink w:anchor="_Toc221094920" w:history="1">
        <w:r w:rsidRPr="000B7971">
          <w:rPr>
            <w:rStyle w:val="-"/>
          </w:rPr>
          <w:t>2</w:t>
        </w:r>
        <w:r>
          <w:rPr>
            <w:rFonts w:asciiTheme="minorHAnsi" w:hAnsiTheme="minorHAnsi"/>
            <w:b w:val="0"/>
            <w:caps w:val="0"/>
            <w:sz w:val="22"/>
            <w:lang w:eastAsia="el-GR"/>
          </w:rPr>
          <w:tab/>
        </w:r>
        <w:r w:rsidRPr="000B7971">
          <w:rPr>
            <w:rStyle w:val="-"/>
          </w:rPr>
          <w:t>Παράμετροι</w:t>
        </w:r>
        <w:r>
          <w:rPr>
            <w:webHidden/>
          </w:rPr>
          <w:tab/>
        </w:r>
        <w:r>
          <w:rPr>
            <w:webHidden/>
          </w:rPr>
          <w:fldChar w:fldCharType="begin"/>
        </w:r>
        <w:r>
          <w:rPr>
            <w:webHidden/>
          </w:rPr>
          <w:instrText xml:space="preserve"> PAGEREF _Toc221094920 \h </w:instrText>
        </w:r>
        <w:r>
          <w:rPr>
            <w:webHidden/>
          </w:rPr>
        </w:r>
        <w:r>
          <w:rPr>
            <w:webHidden/>
          </w:rPr>
          <w:fldChar w:fldCharType="separate"/>
        </w:r>
        <w:r>
          <w:rPr>
            <w:webHidden/>
          </w:rPr>
          <w:t>4</w:t>
        </w:r>
        <w:r>
          <w:rPr>
            <w:webHidden/>
          </w:rPr>
          <w:fldChar w:fldCharType="end"/>
        </w:r>
      </w:hyperlink>
    </w:p>
    <w:p w14:paraId="6808D1A0" w14:textId="24EFB48C" w:rsidR="00EF6BAD" w:rsidRDefault="00EF6BAD">
      <w:pPr>
        <w:pStyle w:val="22"/>
        <w:rPr>
          <w:rFonts w:asciiTheme="minorHAnsi" w:hAnsiTheme="minorHAnsi"/>
          <w:b w:val="0"/>
          <w:sz w:val="22"/>
          <w:lang w:eastAsia="el-GR"/>
        </w:rPr>
      </w:pPr>
      <w:hyperlink w:anchor="_Toc221094921" w:history="1">
        <w:r w:rsidRPr="000B7971">
          <w:rPr>
            <w:rStyle w:val="-"/>
          </w:rPr>
          <w:t>2.1</w:t>
        </w:r>
        <w:r>
          <w:rPr>
            <w:rFonts w:asciiTheme="minorHAnsi" w:hAnsiTheme="minorHAnsi"/>
            <w:b w:val="0"/>
            <w:sz w:val="22"/>
            <w:lang w:eastAsia="el-GR"/>
          </w:rPr>
          <w:tab/>
        </w:r>
        <w:r w:rsidRPr="000B7971">
          <w:rPr>
            <w:rStyle w:val="-"/>
          </w:rPr>
          <w:t>Επικαιροποίηση Πληθωρισμού</w:t>
        </w:r>
        <w:r>
          <w:rPr>
            <w:webHidden/>
          </w:rPr>
          <w:tab/>
        </w:r>
        <w:r>
          <w:rPr>
            <w:webHidden/>
          </w:rPr>
          <w:fldChar w:fldCharType="begin"/>
        </w:r>
        <w:r>
          <w:rPr>
            <w:webHidden/>
          </w:rPr>
          <w:instrText xml:space="preserve"> PAGEREF _Toc221094921 \h </w:instrText>
        </w:r>
        <w:r>
          <w:rPr>
            <w:webHidden/>
          </w:rPr>
        </w:r>
        <w:r>
          <w:rPr>
            <w:webHidden/>
          </w:rPr>
          <w:fldChar w:fldCharType="separate"/>
        </w:r>
        <w:r>
          <w:rPr>
            <w:webHidden/>
          </w:rPr>
          <w:t>4</w:t>
        </w:r>
        <w:r>
          <w:rPr>
            <w:webHidden/>
          </w:rPr>
          <w:fldChar w:fldCharType="end"/>
        </w:r>
      </w:hyperlink>
    </w:p>
    <w:p w14:paraId="355ECC34" w14:textId="25FE2FAA" w:rsidR="00EF6BAD" w:rsidRDefault="00EF6BAD">
      <w:pPr>
        <w:pStyle w:val="22"/>
        <w:rPr>
          <w:rFonts w:asciiTheme="minorHAnsi" w:hAnsiTheme="minorHAnsi"/>
          <w:b w:val="0"/>
          <w:sz w:val="22"/>
          <w:lang w:eastAsia="el-GR"/>
        </w:rPr>
      </w:pPr>
      <w:hyperlink w:anchor="_Toc221094922" w:history="1">
        <w:r w:rsidRPr="000B7971">
          <w:rPr>
            <w:rStyle w:val="-"/>
          </w:rPr>
          <w:t>2.2</w:t>
        </w:r>
        <w:r>
          <w:rPr>
            <w:rFonts w:asciiTheme="minorHAnsi" w:hAnsiTheme="minorHAnsi"/>
            <w:b w:val="0"/>
            <w:sz w:val="22"/>
            <w:lang w:eastAsia="el-GR"/>
          </w:rPr>
          <w:tab/>
        </w:r>
        <w:r w:rsidRPr="000B7971">
          <w:rPr>
            <w:rStyle w:val="-"/>
          </w:rPr>
          <w:t>Μεσοσταθμικό</w:t>
        </w:r>
        <w:r w:rsidRPr="000B7971">
          <w:rPr>
            <w:rStyle w:val="-"/>
            <w:lang w:val="en-US"/>
          </w:rPr>
          <w:t xml:space="preserve"> </w:t>
        </w:r>
        <w:r w:rsidRPr="000B7971">
          <w:rPr>
            <w:rStyle w:val="-"/>
          </w:rPr>
          <w:t>κόστος</w:t>
        </w:r>
        <w:r w:rsidRPr="000B7971">
          <w:rPr>
            <w:rStyle w:val="-"/>
            <w:lang w:val="en-US"/>
          </w:rPr>
          <w:t xml:space="preserve"> </w:t>
        </w:r>
        <w:r w:rsidRPr="000B7971">
          <w:rPr>
            <w:rStyle w:val="-"/>
          </w:rPr>
          <w:t>κεφαλαίου</w:t>
        </w:r>
        <w:r w:rsidRPr="000B7971">
          <w:rPr>
            <w:rStyle w:val="-"/>
            <w:lang w:val="en-US"/>
          </w:rPr>
          <w:t xml:space="preserve"> – WACC (Weighted Average Cost of Capital)</w:t>
        </w:r>
        <w:r>
          <w:rPr>
            <w:webHidden/>
          </w:rPr>
          <w:tab/>
        </w:r>
        <w:r>
          <w:rPr>
            <w:webHidden/>
          </w:rPr>
          <w:fldChar w:fldCharType="begin"/>
        </w:r>
        <w:r>
          <w:rPr>
            <w:webHidden/>
          </w:rPr>
          <w:instrText xml:space="preserve"> PAGEREF _Toc221094922 \h </w:instrText>
        </w:r>
        <w:r>
          <w:rPr>
            <w:webHidden/>
          </w:rPr>
        </w:r>
        <w:r>
          <w:rPr>
            <w:webHidden/>
          </w:rPr>
          <w:fldChar w:fldCharType="separate"/>
        </w:r>
        <w:r>
          <w:rPr>
            <w:webHidden/>
          </w:rPr>
          <w:t>4</w:t>
        </w:r>
        <w:r>
          <w:rPr>
            <w:webHidden/>
          </w:rPr>
          <w:fldChar w:fldCharType="end"/>
        </w:r>
      </w:hyperlink>
    </w:p>
    <w:p w14:paraId="10CCC202" w14:textId="3396D875" w:rsidR="00EF6BAD" w:rsidRDefault="00EF6BAD">
      <w:pPr>
        <w:pStyle w:val="11"/>
        <w:rPr>
          <w:rFonts w:asciiTheme="minorHAnsi" w:hAnsiTheme="minorHAnsi"/>
          <w:b w:val="0"/>
          <w:caps w:val="0"/>
          <w:sz w:val="22"/>
          <w:lang w:eastAsia="el-GR"/>
        </w:rPr>
      </w:pPr>
      <w:hyperlink w:anchor="_Toc221094923" w:history="1">
        <w:r w:rsidRPr="000B7971">
          <w:rPr>
            <w:rStyle w:val="-"/>
          </w:rPr>
          <w:t>3</w:t>
        </w:r>
        <w:r>
          <w:rPr>
            <w:rFonts w:asciiTheme="minorHAnsi" w:hAnsiTheme="minorHAnsi"/>
            <w:b w:val="0"/>
            <w:caps w:val="0"/>
            <w:sz w:val="22"/>
            <w:lang w:eastAsia="el-GR"/>
          </w:rPr>
          <w:tab/>
        </w:r>
        <w:r w:rsidRPr="000B7971">
          <w:rPr>
            <w:rStyle w:val="-"/>
          </w:rPr>
          <w:t>Κοστολόγηση</w:t>
        </w:r>
        <w:r>
          <w:rPr>
            <w:webHidden/>
          </w:rPr>
          <w:tab/>
        </w:r>
        <w:r>
          <w:rPr>
            <w:webHidden/>
          </w:rPr>
          <w:fldChar w:fldCharType="begin"/>
        </w:r>
        <w:r>
          <w:rPr>
            <w:webHidden/>
          </w:rPr>
          <w:instrText xml:space="preserve"> PAGEREF _Toc221094923 \h </w:instrText>
        </w:r>
        <w:r>
          <w:rPr>
            <w:webHidden/>
          </w:rPr>
        </w:r>
        <w:r>
          <w:rPr>
            <w:webHidden/>
          </w:rPr>
          <w:fldChar w:fldCharType="separate"/>
        </w:r>
        <w:r>
          <w:rPr>
            <w:webHidden/>
          </w:rPr>
          <w:t>5</w:t>
        </w:r>
        <w:r>
          <w:rPr>
            <w:webHidden/>
          </w:rPr>
          <w:fldChar w:fldCharType="end"/>
        </w:r>
      </w:hyperlink>
    </w:p>
    <w:p w14:paraId="1A3B7569" w14:textId="0E4C8EAB" w:rsidR="00EF6BAD" w:rsidRDefault="00EF6BAD">
      <w:pPr>
        <w:pStyle w:val="22"/>
        <w:rPr>
          <w:rFonts w:asciiTheme="minorHAnsi" w:hAnsiTheme="minorHAnsi"/>
          <w:b w:val="0"/>
          <w:sz w:val="22"/>
          <w:lang w:eastAsia="el-GR"/>
        </w:rPr>
      </w:pPr>
      <w:hyperlink w:anchor="_Toc221094924" w:history="1">
        <w:r w:rsidRPr="000B7971">
          <w:rPr>
            <w:rStyle w:val="-"/>
          </w:rPr>
          <w:t>3.1</w:t>
        </w:r>
        <w:r>
          <w:rPr>
            <w:rFonts w:asciiTheme="minorHAnsi" w:hAnsiTheme="minorHAnsi"/>
            <w:b w:val="0"/>
            <w:sz w:val="22"/>
            <w:lang w:eastAsia="el-GR"/>
          </w:rPr>
          <w:tab/>
        </w:r>
        <w:r w:rsidRPr="000B7971">
          <w:rPr>
            <w:rStyle w:val="-"/>
          </w:rPr>
          <w:t>Επικαιροποίηση στοιχείων επαυξητικού κόστους</w:t>
        </w:r>
        <w:r>
          <w:rPr>
            <w:webHidden/>
          </w:rPr>
          <w:tab/>
        </w:r>
        <w:r>
          <w:rPr>
            <w:webHidden/>
          </w:rPr>
          <w:fldChar w:fldCharType="begin"/>
        </w:r>
        <w:r>
          <w:rPr>
            <w:webHidden/>
          </w:rPr>
          <w:instrText xml:space="preserve"> PAGEREF _Toc221094924 \h </w:instrText>
        </w:r>
        <w:r>
          <w:rPr>
            <w:webHidden/>
          </w:rPr>
        </w:r>
        <w:r>
          <w:rPr>
            <w:webHidden/>
          </w:rPr>
          <w:fldChar w:fldCharType="separate"/>
        </w:r>
        <w:r>
          <w:rPr>
            <w:webHidden/>
          </w:rPr>
          <w:t>5</w:t>
        </w:r>
        <w:r>
          <w:rPr>
            <w:webHidden/>
          </w:rPr>
          <w:fldChar w:fldCharType="end"/>
        </w:r>
      </w:hyperlink>
    </w:p>
    <w:p w14:paraId="7613F6D6" w14:textId="6FAF36C6" w:rsidR="00EF6BAD" w:rsidRDefault="00EF6BAD">
      <w:pPr>
        <w:pStyle w:val="22"/>
        <w:rPr>
          <w:rFonts w:asciiTheme="minorHAnsi" w:hAnsiTheme="minorHAnsi"/>
          <w:b w:val="0"/>
          <w:sz w:val="22"/>
          <w:lang w:eastAsia="el-GR"/>
        </w:rPr>
      </w:pPr>
      <w:hyperlink w:anchor="_Toc221094925" w:history="1">
        <w:r w:rsidRPr="000B7971">
          <w:rPr>
            <w:rStyle w:val="-"/>
          </w:rPr>
          <w:t>3.2</w:t>
        </w:r>
        <w:r>
          <w:rPr>
            <w:rFonts w:asciiTheme="minorHAnsi" w:hAnsiTheme="minorHAnsi"/>
            <w:b w:val="0"/>
            <w:sz w:val="22"/>
            <w:lang w:eastAsia="el-GR"/>
          </w:rPr>
          <w:tab/>
        </w:r>
        <w:r w:rsidRPr="000B7971">
          <w:rPr>
            <w:rStyle w:val="-"/>
          </w:rPr>
          <w:t xml:space="preserve">Κοινά Κόστη - </w:t>
        </w:r>
        <w:r w:rsidRPr="000B7971">
          <w:rPr>
            <w:rStyle w:val="-"/>
            <w:lang w:val="en-US"/>
          </w:rPr>
          <w:t>Overheads</w:t>
        </w:r>
        <w:r>
          <w:rPr>
            <w:webHidden/>
          </w:rPr>
          <w:tab/>
        </w:r>
        <w:r>
          <w:rPr>
            <w:webHidden/>
          </w:rPr>
          <w:fldChar w:fldCharType="begin"/>
        </w:r>
        <w:r>
          <w:rPr>
            <w:webHidden/>
          </w:rPr>
          <w:instrText xml:space="preserve"> PAGEREF _Toc221094925 \h </w:instrText>
        </w:r>
        <w:r>
          <w:rPr>
            <w:webHidden/>
          </w:rPr>
        </w:r>
        <w:r>
          <w:rPr>
            <w:webHidden/>
          </w:rPr>
          <w:fldChar w:fldCharType="separate"/>
        </w:r>
        <w:r>
          <w:rPr>
            <w:webHidden/>
          </w:rPr>
          <w:t>5</w:t>
        </w:r>
        <w:r>
          <w:rPr>
            <w:webHidden/>
          </w:rPr>
          <w:fldChar w:fldCharType="end"/>
        </w:r>
      </w:hyperlink>
    </w:p>
    <w:p w14:paraId="60746666" w14:textId="48EAB7FC" w:rsidR="00EC31B4" w:rsidRPr="007C1139" w:rsidRDefault="0092167C" w:rsidP="00500D71">
      <w:pPr>
        <w:numPr>
          <w:ilvl w:val="12"/>
          <w:numId w:val="0"/>
        </w:numPr>
        <w:tabs>
          <w:tab w:val="left" w:pos="586"/>
          <w:tab w:val="left" w:pos="6450"/>
          <w:tab w:val="left" w:pos="8140"/>
        </w:tabs>
        <w:spacing w:line="240" w:lineRule="auto"/>
        <w:ind w:right="516"/>
        <w:rPr>
          <w:rFonts w:cstheme="minorHAnsi"/>
          <w:b/>
          <w:sz w:val="26"/>
          <w:lang w:val="en-GB"/>
        </w:rPr>
      </w:pPr>
      <w:r>
        <w:rPr>
          <w:rFonts w:cstheme="minorHAnsi"/>
          <w:b/>
          <w:lang w:val="en-GB"/>
        </w:rPr>
        <w:fldChar w:fldCharType="end"/>
      </w:r>
    </w:p>
    <w:p w14:paraId="29301BF7" w14:textId="1FA431C5" w:rsidR="00CE1682" w:rsidRPr="000154D9" w:rsidRDefault="00CE1682" w:rsidP="00CE1682">
      <w:pPr>
        <w:spacing w:after="160"/>
        <w:jc w:val="left"/>
        <w:rPr>
          <w:rFonts w:ascii="Arial" w:hAnsi="Arial" w:cs="Arial"/>
          <w:b/>
          <w:kern w:val="40"/>
          <w:sz w:val="36"/>
          <w:szCs w:val="48"/>
        </w:rPr>
      </w:pPr>
      <w:bookmarkStart w:id="6" w:name="_Toc3273943"/>
      <w:bookmarkStart w:id="7" w:name="_Toc40094978"/>
      <w:r>
        <w:rPr>
          <w:rFonts w:ascii="Arial" w:hAnsi="Arial" w:cs="Arial"/>
        </w:rPr>
        <w:br w:type="page"/>
      </w:r>
      <w:bookmarkEnd w:id="6"/>
      <w:bookmarkEnd w:id="7"/>
    </w:p>
    <w:p w14:paraId="31EC416C" w14:textId="77777777" w:rsidR="00A445C0" w:rsidRDefault="00A445C0" w:rsidP="00DD712D">
      <w:pPr>
        <w:pStyle w:val="10"/>
        <w:numPr>
          <w:ilvl w:val="0"/>
          <w:numId w:val="36"/>
        </w:numPr>
        <w:suppressAutoHyphens/>
        <w:ind w:left="2280" w:hanging="2280"/>
      </w:pPr>
      <w:bookmarkStart w:id="8" w:name="_Toc221094919"/>
      <w:r>
        <w:rPr>
          <w:lang w:val="el-GR"/>
        </w:rPr>
        <w:lastRenderedPageBreak/>
        <w:t>Εισαγωγή</w:t>
      </w:r>
      <w:bookmarkEnd w:id="8"/>
    </w:p>
    <w:p w14:paraId="7ACED25C" w14:textId="621AD1BA" w:rsidR="00320959" w:rsidRPr="00C770B5" w:rsidRDefault="002A44AB" w:rsidP="002A44AB">
      <w:pPr>
        <w:rPr>
          <w:rFonts w:cs="Arial"/>
        </w:rPr>
      </w:pPr>
      <w:r w:rsidRPr="002A44AB">
        <w:rPr>
          <w:rFonts w:cs="Arial"/>
        </w:rPr>
        <w:t xml:space="preserve">Στο παρόν κείμενο καταγράφονται οι σημαντικότερες τροποποιήσεις που έγιναν στο μοντέλο </w:t>
      </w:r>
      <w:r w:rsidR="00B0519E">
        <w:rPr>
          <w:rFonts w:cs="Arial"/>
        </w:rPr>
        <w:t>μετά</w:t>
      </w:r>
      <w:r w:rsidRPr="002A44AB">
        <w:rPr>
          <w:rFonts w:cs="Arial"/>
        </w:rPr>
        <w:t xml:space="preserve"> τη διαδικασία της Δημόσιας Διαβούλευσης (Δ</w:t>
      </w:r>
      <w:r w:rsidR="00EA7ED1">
        <w:rPr>
          <w:rFonts w:cs="Arial"/>
        </w:rPr>
        <w:t>.</w:t>
      </w:r>
      <w:r w:rsidRPr="002A44AB">
        <w:rPr>
          <w:rFonts w:cs="Arial"/>
        </w:rPr>
        <w:t>Δ</w:t>
      </w:r>
      <w:r w:rsidR="00EA7ED1">
        <w:rPr>
          <w:rFonts w:cs="Arial"/>
        </w:rPr>
        <w:t>.</w:t>
      </w:r>
      <w:r w:rsidRPr="002A44AB">
        <w:rPr>
          <w:rFonts w:cs="Arial"/>
        </w:rPr>
        <w:t xml:space="preserve">). </w:t>
      </w:r>
      <w:bookmarkEnd w:id="0"/>
    </w:p>
    <w:p w14:paraId="2C5BBCB1" w14:textId="56629DFA" w:rsidR="00A445C0" w:rsidRDefault="00A445C0" w:rsidP="00A445C0">
      <w:pPr>
        <w:pStyle w:val="affe"/>
        <w:spacing w:after="240" w:line="259" w:lineRule="auto"/>
        <w:ind w:left="141"/>
        <w:contextualSpacing w:val="0"/>
        <w:rPr>
          <w:rFonts w:cstheme="minorHAnsi"/>
        </w:rPr>
      </w:pPr>
    </w:p>
    <w:p w14:paraId="20536B32" w14:textId="3B441BCE" w:rsidR="00A445C0" w:rsidRDefault="00A445C0" w:rsidP="00A445C0">
      <w:pPr>
        <w:pStyle w:val="affe"/>
        <w:spacing w:after="240" w:line="259" w:lineRule="auto"/>
        <w:ind w:left="141"/>
        <w:contextualSpacing w:val="0"/>
        <w:rPr>
          <w:rFonts w:cstheme="minorHAnsi"/>
        </w:rPr>
      </w:pPr>
    </w:p>
    <w:p w14:paraId="3EEB81FB" w14:textId="6BE65359" w:rsidR="00A445C0" w:rsidRDefault="00A445C0" w:rsidP="00A445C0">
      <w:pPr>
        <w:pStyle w:val="affe"/>
        <w:spacing w:after="240" w:line="259" w:lineRule="auto"/>
        <w:ind w:left="141"/>
        <w:contextualSpacing w:val="0"/>
        <w:rPr>
          <w:rFonts w:cstheme="minorHAnsi"/>
        </w:rPr>
      </w:pPr>
    </w:p>
    <w:p w14:paraId="7E185D03" w14:textId="07B53AA6" w:rsidR="00A445C0" w:rsidRDefault="00A445C0" w:rsidP="00A445C0">
      <w:pPr>
        <w:pStyle w:val="affe"/>
        <w:spacing w:after="240" w:line="259" w:lineRule="auto"/>
        <w:ind w:left="141"/>
        <w:contextualSpacing w:val="0"/>
        <w:rPr>
          <w:rFonts w:cstheme="minorHAnsi"/>
        </w:rPr>
      </w:pPr>
    </w:p>
    <w:p w14:paraId="049ED8E6" w14:textId="77777777" w:rsidR="003A6056" w:rsidRPr="003A6056" w:rsidRDefault="003A6056" w:rsidP="003A6056"/>
    <w:p w14:paraId="5B105830" w14:textId="1D141D5B" w:rsidR="001C180F" w:rsidRDefault="001C180F" w:rsidP="007F38D9">
      <w:pPr>
        <w:spacing w:after="160"/>
        <w:rPr>
          <w:rFonts w:cstheme="minorHAnsi"/>
        </w:rPr>
      </w:pPr>
    </w:p>
    <w:p w14:paraId="27B6DF76" w14:textId="1D141D5B" w:rsidR="001C180F" w:rsidRPr="009E4924" w:rsidRDefault="001C180F" w:rsidP="007F38D9">
      <w:pPr>
        <w:spacing w:after="160"/>
      </w:pPr>
    </w:p>
    <w:p w14:paraId="5DA98246" w14:textId="77777777" w:rsidR="00D55607" w:rsidRDefault="00D55607" w:rsidP="00471D23">
      <w:pPr>
        <w:rPr>
          <w:rFonts w:asciiTheme="minorHAnsi" w:hAnsiTheme="minorHAnsi" w:cstheme="minorHAnsi"/>
        </w:rPr>
      </w:pPr>
    </w:p>
    <w:p w14:paraId="7ACFD1AB" w14:textId="359CBF12" w:rsidR="007E4491" w:rsidRDefault="00CD486B" w:rsidP="007E4491">
      <w:pPr>
        <w:pStyle w:val="10"/>
        <w:numPr>
          <w:ilvl w:val="0"/>
          <w:numId w:val="36"/>
        </w:numPr>
        <w:suppressAutoHyphens/>
        <w:ind w:left="2280" w:hanging="2280"/>
      </w:pPr>
      <w:bookmarkStart w:id="9" w:name="__RefHeading___Toc370382964"/>
      <w:bookmarkStart w:id="10" w:name="_Toc221094920"/>
      <w:bookmarkEnd w:id="9"/>
      <w:r>
        <w:rPr>
          <w:lang w:val="el-GR"/>
        </w:rPr>
        <w:lastRenderedPageBreak/>
        <w:t>Παράμετροι</w:t>
      </w:r>
      <w:bookmarkEnd w:id="10"/>
    </w:p>
    <w:p w14:paraId="17467230" w14:textId="77777777" w:rsidR="00EF6BAD" w:rsidRDefault="00EF6BAD" w:rsidP="00EF6BAD">
      <w:pPr>
        <w:rPr>
          <w:bCs/>
          <w:lang w:eastAsia="zh-CN"/>
        </w:rPr>
      </w:pPr>
      <w:bookmarkStart w:id="11" w:name="__RefHeading___Toc370382989"/>
      <w:bookmarkStart w:id="12" w:name="__RefHeading___Toc370382990"/>
      <w:bookmarkEnd w:id="11"/>
      <w:bookmarkEnd w:id="12"/>
    </w:p>
    <w:p w14:paraId="049759DB" w14:textId="77777777" w:rsidR="00EF6BAD" w:rsidRPr="00E66204" w:rsidRDefault="00EF6BAD" w:rsidP="00EF6BAD">
      <w:pPr>
        <w:pStyle w:val="20"/>
        <w:numPr>
          <w:ilvl w:val="1"/>
          <w:numId w:val="36"/>
        </w:numPr>
        <w:tabs>
          <w:tab w:val="clear" w:pos="720"/>
          <w:tab w:val="num" w:pos="1080"/>
        </w:tabs>
        <w:suppressAutoHyphens/>
        <w:ind w:left="1080" w:hanging="1080"/>
        <w:rPr>
          <w:lang w:val="el-GR"/>
        </w:rPr>
      </w:pPr>
      <w:bookmarkStart w:id="13" w:name="_Toc221094438"/>
      <w:bookmarkStart w:id="14" w:name="_Toc221094921"/>
      <w:r>
        <w:rPr>
          <w:lang w:val="el-GR"/>
        </w:rPr>
        <w:t>Επικαιροποίηση Πληθωρισμού</w:t>
      </w:r>
      <w:bookmarkEnd w:id="13"/>
      <w:bookmarkEnd w:id="14"/>
    </w:p>
    <w:p w14:paraId="3D5EE5CC" w14:textId="77777777" w:rsidR="00EF6BAD" w:rsidRDefault="00EF6BAD" w:rsidP="00EF6BAD">
      <w:pPr>
        <w:rPr>
          <w:rFonts w:asciiTheme="minorHAnsi" w:hAnsiTheme="minorHAnsi" w:cstheme="minorHAnsi"/>
        </w:rPr>
      </w:pPr>
      <w:r>
        <w:rPr>
          <w:rFonts w:asciiTheme="minorHAnsi" w:hAnsiTheme="minorHAnsi" w:cstheme="minorHAnsi"/>
        </w:rPr>
        <w:t xml:space="preserve">Επικαιροποιήθηκε ο πληθωρισμός του 2025 από 3,10% σε </w:t>
      </w:r>
      <w:r w:rsidRPr="007A4071">
        <w:rPr>
          <w:b/>
          <w:bCs/>
          <w:color w:val="0070C0"/>
          <w:szCs w:val="24"/>
        </w:rPr>
        <w:t>2,48%</w:t>
      </w:r>
      <w:r w:rsidRPr="007A4071">
        <w:rPr>
          <w:rFonts w:asciiTheme="minorHAnsi" w:hAnsiTheme="minorHAnsi" w:cstheme="minorHAnsi"/>
          <w:sz w:val="28"/>
          <w:szCs w:val="24"/>
        </w:rPr>
        <w:t xml:space="preserve"> </w:t>
      </w:r>
      <w:r>
        <w:rPr>
          <w:rFonts w:asciiTheme="minorHAnsi" w:hAnsiTheme="minorHAnsi" w:cstheme="minorHAnsi"/>
        </w:rPr>
        <w:t>σύμφωνα με τα τελευταία στοιχεία της ΕΛΣΤΑΤ. Οι</w:t>
      </w:r>
      <w:r w:rsidRPr="008F61DE">
        <w:rPr>
          <w:rFonts w:asciiTheme="minorHAnsi" w:hAnsiTheme="minorHAnsi" w:cstheme="minorHAnsi"/>
        </w:rPr>
        <w:t xml:space="preserve"> </w:t>
      </w:r>
      <w:r>
        <w:rPr>
          <w:rFonts w:asciiTheme="minorHAnsi" w:hAnsiTheme="minorHAnsi" w:cstheme="minorHAnsi"/>
        </w:rPr>
        <w:t>αλλαγές</w:t>
      </w:r>
      <w:r w:rsidRPr="008F61DE">
        <w:rPr>
          <w:rFonts w:asciiTheme="minorHAnsi" w:hAnsiTheme="minorHAnsi" w:cstheme="minorHAnsi"/>
        </w:rPr>
        <w:t xml:space="preserve"> </w:t>
      </w:r>
      <w:r>
        <w:rPr>
          <w:rFonts w:asciiTheme="minorHAnsi" w:hAnsiTheme="minorHAnsi" w:cstheme="minorHAnsi"/>
        </w:rPr>
        <w:t>πραγματοποιήθηκαν στα</w:t>
      </w:r>
      <w:r w:rsidRPr="008F61DE">
        <w:rPr>
          <w:rFonts w:asciiTheme="minorHAnsi" w:hAnsiTheme="minorHAnsi" w:cstheme="minorHAnsi"/>
        </w:rPr>
        <w:t xml:space="preserve"> </w:t>
      </w:r>
    </w:p>
    <w:p w14:paraId="7CA2A8A2" w14:textId="77777777" w:rsidR="00EF6BAD" w:rsidRPr="008F61DE" w:rsidRDefault="00EF6BAD" w:rsidP="00EF6BAD">
      <w:pPr>
        <w:pStyle w:val="affe"/>
        <w:numPr>
          <w:ilvl w:val="0"/>
          <w:numId w:val="37"/>
        </w:numPr>
        <w:rPr>
          <w:rFonts w:asciiTheme="minorHAnsi" w:hAnsiTheme="minorHAnsi" w:cstheme="minorHAnsi"/>
          <w:lang w:val="en-GB"/>
        </w:rPr>
      </w:pPr>
      <w:r w:rsidRPr="008F61DE">
        <w:rPr>
          <w:rFonts w:asciiTheme="minorHAnsi" w:hAnsiTheme="minorHAnsi" w:cstheme="minorHAnsi"/>
        </w:rPr>
        <w:t>αρχεί</w:t>
      </w:r>
      <w:r>
        <w:rPr>
          <w:rFonts w:asciiTheme="minorHAnsi" w:hAnsiTheme="minorHAnsi" w:cstheme="minorHAnsi"/>
        </w:rPr>
        <w:t>ο</w:t>
      </w:r>
      <w:r w:rsidRPr="008F61DE">
        <w:rPr>
          <w:rFonts w:asciiTheme="minorHAnsi" w:hAnsiTheme="minorHAnsi" w:cstheme="minorHAnsi"/>
          <w:lang w:val="en-GB"/>
        </w:rPr>
        <w:t xml:space="preserve"> «</w:t>
      </w:r>
      <w:r w:rsidRPr="008F61DE">
        <w:rPr>
          <w:rFonts w:asciiTheme="minorHAnsi" w:hAnsiTheme="minorHAnsi" w:cstheme="minorHAnsi"/>
          <w:b/>
          <w:bCs/>
          <w:lang w:val="en-GB"/>
        </w:rPr>
        <w:t>LL Model public</w:t>
      </w:r>
      <w:r w:rsidRPr="008F61DE">
        <w:rPr>
          <w:rFonts w:asciiTheme="minorHAnsi" w:hAnsiTheme="minorHAnsi" w:cstheme="minorHAnsi"/>
          <w:lang w:val="en-GB"/>
        </w:rPr>
        <w:t xml:space="preserve">», </w:t>
      </w:r>
      <w:r w:rsidRPr="008F61DE">
        <w:rPr>
          <w:rFonts w:asciiTheme="minorHAnsi" w:hAnsiTheme="minorHAnsi" w:cstheme="minorHAnsi"/>
        </w:rPr>
        <w:t>φύλλο</w:t>
      </w:r>
      <w:r w:rsidRPr="008F61DE">
        <w:rPr>
          <w:rFonts w:asciiTheme="minorHAnsi" w:hAnsiTheme="minorHAnsi" w:cstheme="minorHAnsi"/>
          <w:lang w:val="en-GB"/>
        </w:rPr>
        <w:t xml:space="preserve"> </w:t>
      </w:r>
      <w:r w:rsidRPr="008F61DE">
        <w:rPr>
          <w:rFonts w:asciiTheme="minorHAnsi" w:hAnsiTheme="minorHAnsi" w:cstheme="minorHAnsi"/>
          <w:b/>
          <w:lang w:val="en-GB"/>
        </w:rPr>
        <w:t>{</w:t>
      </w:r>
      <w:r w:rsidRPr="008F61DE">
        <w:rPr>
          <w:rFonts w:asciiTheme="minorHAnsi" w:hAnsiTheme="minorHAnsi" w:cstheme="minorHAnsi"/>
          <w:b/>
          <w:lang w:val="en-US"/>
        </w:rPr>
        <w:t>Discount</w:t>
      </w:r>
      <w:r w:rsidRPr="008F61DE">
        <w:rPr>
          <w:rFonts w:asciiTheme="minorHAnsi" w:hAnsiTheme="minorHAnsi" w:cstheme="minorHAnsi"/>
          <w:b/>
          <w:lang w:val="en-GB"/>
        </w:rPr>
        <w:t>_</w:t>
      </w:r>
      <w:r w:rsidRPr="008F61DE">
        <w:rPr>
          <w:rFonts w:asciiTheme="minorHAnsi" w:hAnsiTheme="minorHAnsi" w:cstheme="minorHAnsi"/>
          <w:b/>
          <w:lang w:val="en-US"/>
        </w:rPr>
        <w:t>Factors</w:t>
      </w:r>
      <w:r w:rsidRPr="008F61DE">
        <w:rPr>
          <w:rFonts w:asciiTheme="minorHAnsi" w:hAnsiTheme="minorHAnsi" w:cstheme="minorHAnsi"/>
          <w:b/>
          <w:lang w:val="en-GB"/>
        </w:rPr>
        <w:t>}</w:t>
      </w:r>
      <w:r w:rsidRPr="008F61DE">
        <w:rPr>
          <w:rFonts w:asciiTheme="minorHAnsi" w:hAnsiTheme="minorHAnsi" w:cstheme="minorHAnsi"/>
          <w:bCs/>
          <w:lang w:val="en-GB"/>
        </w:rPr>
        <w:t xml:space="preserve">, </w:t>
      </w:r>
    </w:p>
    <w:p w14:paraId="072C53C7" w14:textId="77777777" w:rsidR="00EF6BAD" w:rsidRPr="00B35016" w:rsidRDefault="00EF6BAD" w:rsidP="00EF6BAD">
      <w:pPr>
        <w:pStyle w:val="affe"/>
        <w:numPr>
          <w:ilvl w:val="0"/>
          <w:numId w:val="37"/>
        </w:numPr>
        <w:rPr>
          <w:rFonts w:asciiTheme="minorHAnsi" w:hAnsiTheme="minorHAnsi" w:cstheme="minorHAnsi"/>
          <w:lang w:val="en-GB"/>
        </w:rPr>
      </w:pPr>
      <w:r w:rsidRPr="008F61DE">
        <w:rPr>
          <w:rFonts w:asciiTheme="minorHAnsi" w:hAnsiTheme="minorHAnsi" w:cstheme="minorHAnsi"/>
          <w:bCs/>
        </w:rPr>
        <w:t>αρχείο</w:t>
      </w:r>
      <w:r w:rsidRPr="008F61DE">
        <w:rPr>
          <w:rFonts w:asciiTheme="minorHAnsi" w:hAnsiTheme="minorHAnsi" w:cstheme="minorHAnsi"/>
          <w:bCs/>
          <w:lang w:val="en-GB"/>
        </w:rPr>
        <w:t xml:space="preserve"> «</w:t>
      </w:r>
      <w:r w:rsidRPr="008F61DE">
        <w:rPr>
          <w:rFonts w:asciiTheme="minorHAnsi" w:hAnsiTheme="minorHAnsi" w:cstheme="minorHAnsi"/>
          <w:b/>
          <w:lang w:val="en-GB"/>
        </w:rPr>
        <w:t>Ancillary Services Model LL</w:t>
      </w:r>
      <w:r w:rsidRPr="008F61DE">
        <w:rPr>
          <w:rFonts w:asciiTheme="minorHAnsi" w:hAnsiTheme="minorHAnsi" w:cstheme="minorHAnsi"/>
          <w:bCs/>
          <w:lang w:val="en-GB"/>
        </w:rPr>
        <w:t xml:space="preserve">» </w:t>
      </w:r>
      <w:r w:rsidRPr="008F61DE">
        <w:rPr>
          <w:rFonts w:asciiTheme="minorHAnsi" w:hAnsiTheme="minorHAnsi" w:cstheme="minorHAnsi"/>
          <w:bCs/>
        </w:rPr>
        <w:t>φύλλο</w:t>
      </w:r>
      <w:r w:rsidRPr="008F61DE">
        <w:rPr>
          <w:rFonts w:asciiTheme="minorHAnsi" w:hAnsiTheme="minorHAnsi" w:cstheme="minorHAnsi"/>
          <w:bCs/>
          <w:lang w:val="en-GB"/>
        </w:rPr>
        <w:t xml:space="preserve"> </w:t>
      </w:r>
      <w:r w:rsidRPr="00CD486B">
        <w:rPr>
          <w:rFonts w:asciiTheme="minorHAnsi" w:hAnsiTheme="minorHAnsi" w:cstheme="minorHAnsi"/>
          <w:b/>
          <w:lang w:val="en-GB"/>
        </w:rPr>
        <w:t>{Ancillary Services}</w:t>
      </w:r>
      <w:r w:rsidRPr="008F61DE">
        <w:rPr>
          <w:rFonts w:asciiTheme="minorHAnsi" w:hAnsiTheme="minorHAnsi" w:cstheme="minorHAnsi"/>
          <w:lang w:val="en-GB"/>
        </w:rPr>
        <w:t>.</w:t>
      </w:r>
    </w:p>
    <w:p w14:paraId="4A96B5C3" w14:textId="77777777" w:rsidR="00EF6BAD" w:rsidRPr="00B35016" w:rsidRDefault="00EF6BAD" w:rsidP="00EF6BAD">
      <w:pPr>
        <w:rPr>
          <w:bCs/>
          <w:lang w:val="en-GB" w:eastAsia="zh-CN"/>
        </w:rPr>
      </w:pPr>
    </w:p>
    <w:p w14:paraId="12C7C3B9" w14:textId="77777777" w:rsidR="00EF6BAD" w:rsidRDefault="00EF6BAD" w:rsidP="00EF6BAD">
      <w:pPr>
        <w:pStyle w:val="20"/>
        <w:numPr>
          <w:ilvl w:val="1"/>
          <w:numId w:val="36"/>
        </w:numPr>
        <w:tabs>
          <w:tab w:val="clear" w:pos="720"/>
          <w:tab w:val="num" w:pos="1080"/>
        </w:tabs>
        <w:suppressAutoHyphens/>
        <w:ind w:left="1080" w:hanging="1080"/>
      </w:pPr>
      <w:bookmarkStart w:id="15" w:name="_Toc221093165"/>
      <w:bookmarkStart w:id="16" w:name="_Toc221094439"/>
      <w:bookmarkStart w:id="17" w:name="_Toc221094922"/>
      <w:r>
        <w:rPr>
          <w:lang w:val="el-GR"/>
        </w:rPr>
        <w:t>Μεσοσταθμικό</w:t>
      </w:r>
      <w:r w:rsidRPr="00F01DD3">
        <w:rPr>
          <w:lang w:val="en-US"/>
        </w:rPr>
        <w:t xml:space="preserve"> </w:t>
      </w:r>
      <w:r>
        <w:rPr>
          <w:lang w:val="el-GR"/>
        </w:rPr>
        <w:t>κόστος</w:t>
      </w:r>
      <w:r w:rsidRPr="00F01DD3">
        <w:rPr>
          <w:lang w:val="en-US"/>
        </w:rPr>
        <w:t xml:space="preserve"> </w:t>
      </w:r>
      <w:r>
        <w:rPr>
          <w:lang w:val="el-GR"/>
        </w:rPr>
        <w:t>κεφαλαίου</w:t>
      </w:r>
      <w:r w:rsidRPr="00F01DD3">
        <w:rPr>
          <w:lang w:val="en-US"/>
        </w:rPr>
        <w:t xml:space="preserve"> – </w:t>
      </w:r>
      <w:r>
        <w:rPr>
          <w:lang w:val="en-US"/>
        </w:rPr>
        <w:t>WACC (Weighted Average Cost of Capital)</w:t>
      </w:r>
      <w:bookmarkEnd w:id="15"/>
      <w:bookmarkEnd w:id="16"/>
      <w:bookmarkEnd w:id="17"/>
    </w:p>
    <w:p w14:paraId="14AC476F" w14:textId="77777777" w:rsidR="00EF6BAD" w:rsidRDefault="00EF6BAD" w:rsidP="00EF6BAD">
      <w:r>
        <w:t xml:space="preserve">Το μεσοσταθμικό κόστος κεφαλαίου τροποποιήθηκε, ώστε να χρησιμοποιείται η τιμή που έχει τεθεί ως </w:t>
      </w:r>
      <w:r>
        <w:rPr>
          <w:lang w:val="en-US"/>
        </w:rPr>
        <w:t>WACC</w:t>
      </w:r>
      <w:r w:rsidRPr="00606B0B">
        <w:t xml:space="preserve"> </w:t>
      </w:r>
      <w:r>
        <w:t xml:space="preserve">του δικτύου </w:t>
      </w:r>
      <w:r>
        <w:rPr>
          <w:lang w:val="en-US"/>
        </w:rPr>
        <w:t>FTTH</w:t>
      </w:r>
      <w:r>
        <w:t xml:space="preserve"> στο μοντέλο </w:t>
      </w:r>
      <w:r>
        <w:rPr>
          <w:lang w:val="en-US"/>
        </w:rPr>
        <w:t>NGA</w:t>
      </w:r>
      <w:r w:rsidRPr="00606B0B">
        <w:t xml:space="preserve"> </w:t>
      </w:r>
      <w:r>
        <w:rPr>
          <w:lang w:val="en-US"/>
        </w:rPr>
        <w:t>BU</w:t>
      </w:r>
      <w:r w:rsidRPr="00606B0B">
        <w:t xml:space="preserve"> </w:t>
      </w:r>
      <w:r>
        <w:rPr>
          <w:lang w:val="en-US"/>
        </w:rPr>
        <w:t>LRIC</w:t>
      </w:r>
      <w:r w:rsidRPr="00606B0B">
        <w:t xml:space="preserve">+ </w:t>
      </w:r>
      <w:r>
        <w:t xml:space="preserve">, δηλαδή το </w:t>
      </w:r>
      <w:r>
        <w:rPr>
          <w:lang w:val="en-US"/>
        </w:rPr>
        <w:t>WACC</w:t>
      </w:r>
      <w:r w:rsidRPr="00606B0B">
        <w:t xml:space="preserve"> </w:t>
      </w:r>
      <w:r>
        <w:t xml:space="preserve">του δικτύου </w:t>
      </w:r>
      <w:r>
        <w:rPr>
          <w:lang w:val="en-US"/>
        </w:rPr>
        <w:t>VHCN</w:t>
      </w:r>
      <w:r w:rsidRPr="00606B0B">
        <w:t>.</w:t>
      </w:r>
      <w:r>
        <w:t xml:space="preserve"> Η τιμή της εν λόγω παραμέτρου είναι ίση με </w:t>
      </w:r>
      <w:r w:rsidRPr="00691607">
        <w:rPr>
          <w:b/>
          <w:bCs/>
          <w:color w:val="4472C4" w:themeColor="accent5"/>
        </w:rPr>
        <w:t>7,90%</w:t>
      </w:r>
      <w:r>
        <w:t xml:space="preserve"> (</w:t>
      </w:r>
      <w:r w:rsidRPr="008F61DE">
        <w:rPr>
          <w:rFonts w:asciiTheme="minorHAnsi" w:hAnsiTheme="minorHAnsi" w:cstheme="minorHAnsi"/>
        </w:rPr>
        <w:t>αρχεί</w:t>
      </w:r>
      <w:r>
        <w:rPr>
          <w:rFonts w:asciiTheme="minorHAnsi" w:hAnsiTheme="minorHAnsi" w:cstheme="minorHAnsi"/>
        </w:rPr>
        <w:t>ο</w:t>
      </w:r>
      <w:r w:rsidRPr="001A228A">
        <w:rPr>
          <w:rFonts w:asciiTheme="minorHAnsi" w:hAnsiTheme="minorHAnsi" w:cstheme="minorHAnsi"/>
        </w:rPr>
        <w:t xml:space="preserve"> «</w:t>
      </w:r>
      <w:r w:rsidRPr="008F61DE">
        <w:rPr>
          <w:rFonts w:asciiTheme="minorHAnsi" w:hAnsiTheme="minorHAnsi" w:cstheme="minorHAnsi"/>
          <w:b/>
          <w:bCs/>
          <w:lang w:val="en-GB"/>
        </w:rPr>
        <w:t>LL</w:t>
      </w:r>
      <w:r w:rsidRPr="001A228A">
        <w:rPr>
          <w:rFonts w:asciiTheme="minorHAnsi" w:hAnsiTheme="minorHAnsi" w:cstheme="minorHAnsi"/>
          <w:b/>
          <w:bCs/>
        </w:rPr>
        <w:t xml:space="preserve"> </w:t>
      </w:r>
      <w:r w:rsidRPr="008F61DE">
        <w:rPr>
          <w:rFonts w:asciiTheme="minorHAnsi" w:hAnsiTheme="minorHAnsi" w:cstheme="minorHAnsi"/>
          <w:b/>
          <w:bCs/>
          <w:lang w:val="en-GB"/>
        </w:rPr>
        <w:t>Model</w:t>
      </w:r>
      <w:r w:rsidRPr="001A228A">
        <w:rPr>
          <w:rFonts w:asciiTheme="minorHAnsi" w:hAnsiTheme="minorHAnsi" w:cstheme="minorHAnsi"/>
          <w:b/>
          <w:bCs/>
        </w:rPr>
        <w:t xml:space="preserve"> </w:t>
      </w:r>
      <w:r w:rsidRPr="008F61DE">
        <w:rPr>
          <w:rFonts w:asciiTheme="minorHAnsi" w:hAnsiTheme="minorHAnsi" w:cstheme="minorHAnsi"/>
          <w:b/>
          <w:bCs/>
          <w:lang w:val="en-GB"/>
        </w:rPr>
        <w:t>public</w:t>
      </w:r>
      <w:r w:rsidRPr="001A228A">
        <w:rPr>
          <w:rFonts w:asciiTheme="minorHAnsi" w:hAnsiTheme="minorHAnsi" w:cstheme="minorHAnsi"/>
        </w:rPr>
        <w:t xml:space="preserve">», </w:t>
      </w:r>
      <w:r w:rsidRPr="008F61DE">
        <w:rPr>
          <w:rFonts w:asciiTheme="minorHAnsi" w:hAnsiTheme="minorHAnsi" w:cstheme="minorHAnsi"/>
        </w:rPr>
        <w:t>φύλλο</w:t>
      </w:r>
      <w:r w:rsidRPr="001A228A">
        <w:rPr>
          <w:rFonts w:asciiTheme="minorHAnsi" w:hAnsiTheme="minorHAnsi" w:cstheme="minorHAnsi"/>
        </w:rPr>
        <w:t xml:space="preserve"> </w:t>
      </w:r>
      <w:r w:rsidRPr="001A228A">
        <w:rPr>
          <w:rFonts w:asciiTheme="minorHAnsi" w:hAnsiTheme="minorHAnsi" w:cstheme="minorHAnsi"/>
          <w:b/>
        </w:rPr>
        <w:t>{</w:t>
      </w:r>
      <w:r w:rsidRPr="009B6A6E">
        <w:rPr>
          <w:rFonts w:asciiTheme="minorHAnsi" w:hAnsiTheme="minorHAnsi" w:cstheme="minorHAnsi"/>
          <w:b/>
          <w:lang w:val="en-US"/>
        </w:rPr>
        <w:t>Catalogue</w:t>
      </w:r>
      <w:r w:rsidRPr="009B6A6E">
        <w:rPr>
          <w:rFonts w:asciiTheme="minorHAnsi" w:hAnsiTheme="minorHAnsi" w:cstheme="minorHAnsi"/>
          <w:b/>
        </w:rPr>
        <w:t>_</w:t>
      </w:r>
      <w:r w:rsidRPr="009B6A6E">
        <w:rPr>
          <w:rFonts w:asciiTheme="minorHAnsi" w:hAnsiTheme="minorHAnsi" w:cstheme="minorHAnsi"/>
          <w:b/>
          <w:lang w:val="en-US"/>
        </w:rPr>
        <w:t>Config</w:t>
      </w:r>
      <w:r w:rsidRPr="001A228A">
        <w:rPr>
          <w:rFonts w:asciiTheme="minorHAnsi" w:hAnsiTheme="minorHAnsi" w:cstheme="minorHAnsi"/>
          <w:b/>
        </w:rPr>
        <w:t>}</w:t>
      </w:r>
      <w:r>
        <w:t xml:space="preserve">). </w:t>
      </w:r>
    </w:p>
    <w:p w14:paraId="5055A5A8" w14:textId="6A1421EA" w:rsidR="00E72F8B" w:rsidRDefault="00DC5BA1" w:rsidP="008B45FE">
      <w:pPr>
        <w:pStyle w:val="10"/>
        <w:numPr>
          <w:ilvl w:val="0"/>
          <w:numId w:val="36"/>
        </w:numPr>
        <w:suppressAutoHyphens/>
        <w:ind w:left="2280" w:hanging="2280"/>
        <w:rPr>
          <w:lang w:val="el-GR"/>
        </w:rPr>
      </w:pPr>
      <w:bookmarkStart w:id="18" w:name="_Toc221094923"/>
      <w:r w:rsidRPr="00E72F8B">
        <w:rPr>
          <w:lang w:val="el-GR"/>
        </w:rPr>
        <w:lastRenderedPageBreak/>
        <w:t>Κ</w:t>
      </w:r>
      <w:r w:rsidR="00053E91">
        <w:rPr>
          <w:lang w:val="el-GR"/>
        </w:rPr>
        <w:t>οστολόγηση</w:t>
      </w:r>
      <w:bookmarkEnd w:id="18"/>
    </w:p>
    <w:p w14:paraId="4224B671" w14:textId="77777777" w:rsidR="00BA53A5" w:rsidRDefault="00BA53A5" w:rsidP="00E72F8B"/>
    <w:p w14:paraId="2ACAEBCF" w14:textId="77777777" w:rsidR="00EF6BAD" w:rsidRPr="005E1A09" w:rsidRDefault="00EF6BAD" w:rsidP="00EF6BAD">
      <w:pPr>
        <w:pStyle w:val="20"/>
        <w:numPr>
          <w:ilvl w:val="1"/>
          <w:numId w:val="36"/>
        </w:numPr>
        <w:tabs>
          <w:tab w:val="clear" w:pos="720"/>
          <w:tab w:val="num" w:pos="1080"/>
        </w:tabs>
        <w:suppressAutoHyphens/>
        <w:ind w:left="1080" w:hanging="1080"/>
        <w:rPr>
          <w:lang w:val="el-GR"/>
        </w:rPr>
      </w:pPr>
      <w:bookmarkStart w:id="19" w:name="_Toc221094441"/>
      <w:bookmarkStart w:id="20" w:name="_Toc221094924"/>
      <w:r>
        <w:rPr>
          <w:lang w:val="el-GR"/>
        </w:rPr>
        <w:t>Επικαιροποίηση στοιχείων επαυξητικού κόστους</w:t>
      </w:r>
      <w:bookmarkEnd w:id="19"/>
      <w:bookmarkEnd w:id="20"/>
    </w:p>
    <w:p w14:paraId="45C52F94" w14:textId="77777777" w:rsidR="00EF6BAD" w:rsidRDefault="00EF6BAD" w:rsidP="00EF6BAD">
      <w:pPr>
        <w:rPr>
          <w:rFonts w:asciiTheme="minorHAnsi" w:hAnsiTheme="minorHAnsi" w:cstheme="minorHAnsi"/>
        </w:rPr>
      </w:pPr>
      <w:proofErr w:type="spellStart"/>
      <w:r>
        <w:rPr>
          <w:lang w:eastAsia="zh-CN"/>
        </w:rPr>
        <w:t>Επικαιροποιήθηκαν</w:t>
      </w:r>
      <w:proofErr w:type="spellEnd"/>
      <w:r>
        <w:rPr>
          <w:lang w:eastAsia="zh-CN"/>
        </w:rPr>
        <w:t xml:space="preserve"> τα στοιχεία κίνησης ανά ΑΚ στο </w:t>
      </w:r>
      <w:r w:rsidRPr="008003BF">
        <w:rPr>
          <w:rFonts w:asciiTheme="minorHAnsi" w:hAnsiTheme="minorHAnsi" w:cstheme="minorHAnsi"/>
        </w:rPr>
        <w:t>αρχείο</w:t>
      </w:r>
      <w:r w:rsidRPr="005E1A09">
        <w:rPr>
          <w:rFonts w:asciiTheme="minorHAnsi" w:hAnsiTheme="minorHAnsi" w:cstheme="minorHAnsi"/>
        </w:rPr>
        <w:t xml:space="preserve"> «</w:t>
      </w:r>
      <w:r w:rsidRPr="008F61DE">
        <w:rPr>
          <w:rFonts w:asciiTheme="minorHAnsi" w:hAnsiTheme="minorHAnsi" w:cstheme="minorHAnsi"/>
          <w:b/>
          <w:bCs/>
          <w:lang w:val="en-GB"/>
        </w:rPr>
        <w:t>LL</w:t>
      </w:r>
      <w:r w:rsidRPr="00CD486B">
        <w:rPr>
          <w:rFonts w:asciiTheme="minorHAnsi" w:hAnsiTheme="minorHAnsi" w:cstheme="minorHAnsi"/>
          <w:b/>
          <w:bCs/>
        </w:rPr>
        <w:t xml:space="preserve"> </w:t>
      </w:r>
      <w:r w:rsidRPr="008F61DE">
        <w:rPr>
          <w:rFonts w:asciiTheme="minorHAnsi" w:hAnsiTheme="minorHAnsi" w:cstheme="minorHAnsi"/>
          <w:b/>
          <w:bCs/>
          <w:lang w:val="en-GB"/>
        </w:rPr>
        <w:t>Model</w:t>
      </w:r>
      <w:r w:rsidRPr="00CD486B">
        <w:rPr>
          <w:rFonts w:asciiTheme="minorHAnsi" w:hAnsiTheme="minorHAnsi" w:cstheme="minorHAnsi"/>
          <w:b/>
          <w:bCs/>
        </w:rPr>
        <w:t xml:space="preserve"> </w:t>
      </w:r>
      <w:r w:rsidRPr="008F61DE">
        <w:rPr>
          <w:rFonts w:asciiTheme="minorHAnsi" w:hAnsiTheme="minorHAnsi" w:cstheme="minorHAnsi"/>
          <w:b/>
          <w:bCs/>
          <w:lang w:val="en-GB"/>
        </w:rPr>
        <w:t>public</w:t>
      </w:r>
      <w:r w:rsidRPr="005E1A09">
        <w:rPr>
          <w:rFonts w:asciiTheme="minorHAnsi" w:hAnsiTheme="minorHAnsi" w:cstheme="minorHAnsi"/>
        </w:rPr>
        <w:t xml:space="preserve">», </w:t>
      </w:r>
      <w:r w:rsidRPr="008003BF">
        <w:rPr>
          <w:rFonts w:asciiTheme="minorHAnsi" w:hAnsiTheme="minorHAnsi" w:cstheme="minorHAnsi"/>
        </w:rPr>
        <w:t>φύλλο</w:t>
      </w:r>
      <w:r w:rsidRPr="005E1A09">
        <w:rPr>
          <w:rFonts w:asciiTheme="minorHAnsi" w:hAnsiTheme="minorHAnsi" w:cstheme="minorHAnsi"/>
        </w:rPr>
        <w:t xml:space="preserve"> </w:t>
      </w:r>
      <w:r w:rsidRPr="005E1A09">
        <w:rPr>
          <w:rFonts w:asciiTheme="minorHAnsi" w:hAnsiTheme="minorHAnsi" w:cstheme="minorHAnsi"/>
          <w:b/>
        </w:rPr>
        <w:t>{</w:t>
      </w:r>
      <w:r w:rsidRPr="00580F8F">
        <w:rPr>
          <w:rFonts w:asciiTheme="minorHAnsi" w:hAnsiTheme="minorHAnsi" w:cstheme="minorHAnsi"/>
          <w:b/>
          <w:lang w:val="en-GB"/>
        </w:rPr>
        <w:t>Central</w:t>
      </w:r>
      <w:r w:rsidRPr="00580F8F">
        <w:rPr>
          <w:rFonts w:asciiTheme="minorHAnsi" w:hAnsiTheme="minorHAnsi" w:cstheme="minorHAnsi"/>
          <w:b/>
        </w:rPr>
        <w:t>_</w:t>
      </w:r>
      <w:r w:rsidRPr="00580F8F">
        <w:rPr>
          <w:rFonts w:asciiTheme="minorHAnsi" w:hAnsiTheme="minorHAnsi" w:cstheme="minorHAnsi"/>
          <w:b/>
          <w:lang w:val="en-GB"/>
        </w:rPr>
        <w:t>Office</w:t>
      </w:r>
      <w:r w:rsidRPr="00580F8F">
        <w:rPr>
          <w:rFonts w:asciiTheme="minorHAnsi" w:hAnsiTheme="minorHAnsi" w:cstheme="minorHAnsi"/>
          <w:b/>
        </w:rPr>
        <w:t>_</w:t>
      </w:r>
      <w:r w:rsidRPr="00580F8F">
        <w:rPr>
          <w:rFonts w:asciiTheme="minorHAnsi" w:hAnsiTheme="minorHAnsi" w:cstheme="minorHAnsi"/>
          <w:b/>
          <w:lang w:val="en-GB"/>
        </w:rPr>
        <w:t>Data</w:t>
      </w:r>
      <w:r w:rsidRPr="005E1A09">
        <w:rPr>
          <w:rFonts w:asciiTheme="minorHAnsi" w:hAnsiTheme="minorHAnsi" w:cstheme="minorHAnsi"/>
          <w:b/>
        </w:rPr>
        <w:t>}</w:t>
      </w:r>
      <w:r>
        <w:rPr>
          <w:rFonts w:asciiTheme="minorHAnsi" w:hAnsiTheme="minorHAnsi" w:cstheme="minorHAnsi"/>
          <w:b/>
        </w:rPr>
        <w:t xml:space="preserve"> </w:t>
      </w:r>
      <w:r>
        <w:rPr>
          <w:rFonts w:asciiTheme="minorHAnsi" w:hAnsiTheme="minorHAnsi" w:cstheme="minorHAnsi"/>
          <w:bCs/>
        </w:rPr>
        <w:t xml:space="preserve">και τα στοιχεία επαυξητικού κόστους προσβάσεων στο φύλλο </w:t>
      </w:r>
      <w:r w:rsidRPr="005E1A09">
        <w:rPr>
          <w:rFonts w:asciiTheme="minorHAnsi" w:hAnsiTheme="minorHAnsi" w:cstheme="minorHAnsi"/>
          <w:b/>
        </w:rPr>
        <w:t>{</w:t>
      </w:r>
      <w:r>
        <w:rPr>
          <w:rFonts w:asciiTheme="minorHAnsi" w:hAnsiTheme="minorHAnsi" w:cstheme="minorHAnsi"/>
          <w:b/>
          <w:lang w:val="en-GB"/>
        </w:rPr>
        <w:t>LRIC</w:t>
      </w:r>
      <w:r w:rsidRPr="005E1A09">
        <w:rPr>
          <w:rFonts w:asciiTheme="minorHAnsi" w:hAnsiTheme="minorHAnsi" w:cstheme="minorHAnsi"/>
          <w:b/>
        </w:rPr>
        <w:t>}</w:t>
      </w:r>
      <w:r w:rsidRPr="00CD486B">
        <w:rPr>
          <w:rFonts w:asciiTheme="minorHAnsi" w:hAnsiTheme="minorHAnsi" w:cstheme="minorHAnsi"/>
          <w:b/>
        </w:rPr>
        <w:t xml:space="preserve"> </w:t>
      </w:r>
      <w:r w:rsidRPr="00CD486B">
        <w:rPr>
          <w:rFonts w:asciiTheme="minorHAnsi" w:hAnsiTheme="minorHAnsi" w:cstheme="minorHAnsi"/>
          <w:bCs/>
        </w:rPr>
        <w:t>(</w:t>
      </w:r>
      <w:r>
        <w:rPr>
          <w:rFonts w:asciiTheme="minorHAnsi" w:hAnsiTheme="minorHAnsi" w:cstheme="minorHAnsi"/>
          <w:bCs/>
        </w:rPr>
        <w:t>πίνακες «</w:t>
      </w:r>
      <w:r w:rsidRPr="00CD486B">
        <w:rPr>
          <w:rFonts w:asciiTheme="minorHAnsi" w:hAnsiTheme="minorHAnsi" w:cstheme="minorHAnsi"/>
          <w:bCs/>
        </w:rPr>
        <w:t xml:space="preserve">Copper LLU + </w:t>
      </w:r>
      <w:proofErr w:type="spellStart"/>
      <w:r w:rsidRPr="00CD486B">
        <w:rPr>
          <w:rFonts w:asciiTheme="minorHAnsi" w:hAnsiTheme="minorHAnsi" w:cstheme="minorHAnsi"/>
          <w:bCs/>
        </w:rPr>
        <w:t>xDSL</w:t>
      </w:r>
      <w:proofErr w:type="spellEnd"/>
      <w:r w:rsidRPr="00CD486B">
        <w:rPr>
          <w:rFonts w:asciiTheme="minorHAnsi" w:hAnsiTheme="minorHAnsi" w:cstheme="minorHAnsi"/>
          <w:bCs/>
        </w:rPr>
        <w:t xml:space="preserve"> 50</w:t>
      </w:r>
      <w:r>
        <w:rPr>
          <w:rFonts w:asciiTheme="minorHAnsi" w:hAnsiTheme="minorHAnsi" w:cstheme="minorHAnsi"/>
          <w:bCs/>
        </w:rPr>
        <w:t>», «</w:t>
      </w:r>
      <w:proofErr w:type="spellStart"/>
      <w:r w:rsidRPr="00CD486B">
        <w:rPr>
          <w:rFonts w:asciiTheme="minorHAnsi" w:hAnsiTheme="minorHAnsi" w:cstheme="minorHAnsi"/>
          <w:bCs/>
        </w:rPr>
        <w:t>FTTC_aggr</w:t>
      </w:r>
      <w:proofErr w:type="spellEnd"/>
      <w:r w:rsidRPr="00CD486B">
        <w:rPr>
          <w:rFonts w:asciiTheme="minorHAnsi" w:hAnsiTheme="minorHAnsi" w:cstheme="minorHAnsi"/>
          <w:bCs/>
        </w:rPr>
        <w:t xml:space="preserve"> 200</w:t>
      </w:r>
      <w:r>
        <w:rPr>
          <w:rFonts w:asciiTheme="minorHAnsi" w:hAnsiTheme="minorHAnsi" w:cstheme="minorHAnsi"/>
          <w:bCs/>
        </w:rPr>
        <w:t>», «</w:t>
      </w:r>
      <w:r w:rsidRPr="00CD486B">
        <w:rPr>
          <w:rFonts w:asciiTheme="minorHAnsi" w:hAnsiTheme="minorHAnsi" w:cstheme="minorHAnsi"/>
          <w:bCs/>
        </w:rPr>
        <w:t>FTTH 1Gbps</w:t>
      </w:r>
      <w:r>
        <w:rPr>
          <w:rFonts w:asciiTheme="minorHAnsi" w:hAnsiTheme="minorHAnsi" w:cstheme="minorHAnsi"/>
          <w:bCs/>
        </w:rPr>
        <w:t>»)</w:t>
      </w:r>
      <w:r>
        <w:rPr>
          <w:bCs/>
          <w:lang w:eastAsia="zh-CN"/>
        </w:rPr>
        <w:t xml:space="preserve"> </w:t>
      </w:r>
      <w:r>
        <w:rPr>
          <w:lang w:eastAsia="zh-CN"/>
        </w:rPr>
        <w:t xml:space="preserve">από το </w:t>
      </w:r>
      <w:r w:rsidRPr="008003BF">
        <w:rPr>
          <w:rFonts w:asciiTheme="minorHAnsi" w:hAnsiTheme="minorHAnsi" w:cstheme="minorHAnsi"/>
        </w:rPr>
        <w:t>αρχείο</w:t>
      </w:r>
      <w:r w:rsidRPr="005E1A09">
        <w:rPr>
          <w:rFonts w:asciiTheme="minorHAnsi" w:hAnsiTheme="minorHAnsi" w:cstheme="minorHAnsi"/>
        </w:rPr>
        <w:t xml:space="preserve"> «</w:t>
      </w:r>
      <w:r>
        <w:rPr>
          <w:rFonts w:asciiTheme="minorHAnsi" w:hAnsiTheme="minorHAnsi" w:cstheme="minorHAnsi"/>
          <w:b/>
          <w:lang w:val="en-GB"/>
        </w:rPr>
        <w:t>NGA</w:t>
      </w:r>
      <w:r w:rsidRPr="00775CAB">
        <w:rPr>
          <w:rFonts w:asciiTheme="minorHAnsi" w:hAnsiTheme="minorHAnsi" w:cstheme="minorHAnsi"/>
          <w:b/>
        </w:rPr>
        <w:t xml:space="preserve"> 2025</w:t>
      </w:r>
      <w:r>
        <w:rPr>
          <w:rFonts w:asciiTheme="minorHAnsi" w:hAnsiTheme="minorHAnsi" w:cstheme="minorHAnsi"/>
          <w:b/>
        </w:rPr>
        <w:t xml:space="preserve"> </w:t>
      </w:r>
      <w:r>
        <w:rPr>
          <w:rFonts w:asciiTheme="minorHAnsi" w:hAnsiTheme="minorHAnsi" w:cstheme="minorHAnsi"/>
          <w:b/>
          <w:lang w:val="en-US"/>
        </w:rPr>
        <w:t>public</w:t>
      </w:r>
      <w:r w:rsidRPr="005E1A09">
        <w:rPr>
          <w:rFonts w:asciiTheme="minorHAnsi" w:hAnsiTheme="minorHAnsi" w:cstheme="minorHAnsi"/>
        </w:rPr>
        <w:t xml:space="preserve">», </w:t>
      </w:r>
      <w:r w:rsidRPr="008003BF">
        <w:rPr>
          <w:rFonts w:asciiTheme="minorHAnsi" w:hAnsiTheme="minorHAnsi" w:cstheme="minorHAnsi"/>
        </w:rPr>
        <w:t>φύλλο</w:t>
      </w:r>
      <w:r w:rsidRPr="005E1A09">
        <w:rPr>
          <w:rFonts w:asciiTheme="minorHAnsi" w:hAnsiTheme="minorHAnsi" w:cstheme="minorHAnsi"/>
        </w:rPr>
        <w:t xml:space="preserve"> </w:t>
      </w:r>
      <w:r w:rsidRPr="005E1A09">
        <w:rPr>
          <w:rFonts w:asciiTheme="minorHAnsi" w:hAnsiTheme="minorHAnsi" w:cstheme="minorHAnsi"/>
          <w:b/>
        </w:rPr>
        <w:t>{</w:t>
      </w:r>
      <w:r w:rsidRPr="00580F8F">
        <w:rPr>
          <w:rFonts w:asciiTheme="minorHAnsi" w:hAnsiTheme="minorHAnsi" w:cstheme="minorHAnsi"/>
          <w:b/>
          <w:lang w:val="en-GB"/>
        </w:rPr>
        <w:t>Central</w:t>
      </w:r>
      <w:r w:rsidRPr="00580F8F">
        <w:rPr>
          <w:rFonts w:asciiTheme="minorHAnsi" w:hAnsiTheme="minorHAnsi" w:cstheme="minorHAnsi"/>
          <w:b/>
        </w:rPr>
        <w:t>_</w:t>
      </w:r>
      <w:r w:rsidRPr="00580F8F">
        <w:rPr>
          <w:rFonts w:asciiTheme="minorHAnsi" w:hAnsiTheme="minorHAnsi" w:cstheme="minorHAnsi"/>
          <w:b/>
          <w:lang w:val="en-GB"/>
        </w:rPr>
        <w:t>Office</w:t>
      </w:r>
      <w:r w:rsidRPr="00580F8F">
        <w:rPr>
          <w:rFonts w:asciiTheme="minorHAnsi" w:hAnsiTheme="minorHAnsi" w:cstheme="minorHAnsi"/>
          <w:b/>
        </w:rPr>
        <w:t>_</w:t>
      </w:r>
      <w:r w:rsidRPr="00580F8F">
        <w:rPr>
          <w:rFonts w:asciiTheme="minorHAnsi" w:hAnsiTheme="minorHAnsi" w:cstheme="minorHAnsi"/>
          <w:b/>
          <w:lang w:val="en-GB"/>
        </w:rPr>
        <w:t>Data</w:t>
      </w:r>
      <w:r w:rsidRPr="005E1A09">
        <w:rPr>
          <w:rFonts w:asciiTheme="minorHAnsi" w:hAnsiTheme="minorHAnsi" w:cstheme="minorHAnsi"/>
          <w:b/>
        </w:rPr>
        <w:t>}</w:t>
      </w:r>
      <w:r w:rsidRPr="005E1A09">
        <w:rPr>
          <w:rFonts w:asciiTheme="minorHAnsi" w:hAnsiTheme="minorHAnsi" w:cstheme="minorHAnsi"/>
        </w:rPr>
        <w:t>.</w:t>
      </w:r>
    </w:p>
    <w:p w14:paraId="38BF1044" w14:textId="77777777" w:rsidR="00EF6BAD" w:rsidRDefault="00EF6BAD" w:rsidP="00EF6BAD">
      <w:pPr>
        <w:rPr>
          <w:rFonts w:asciiTheme="minorHAnsi" w:hAnsiTheme="minorHAnsi" w:cstheme="minorHAnsi"/>
        </w:rPr>
      </w:pPr>
    </w:p>
    <w:p w14:paraId="14DFCFD5" w14:textId="77777777" w:rsidR="00EF6BAD" w:rsidRPr="00E66204" w:rsidRDefault="00EF6BAD" w:rsidP="00EF6BAD">
      <w:pPr>
        <w:pStyle w:val="20"/>
        <w:numPr>
          <w:ilvl w:val="1"/>
          <w:numId w:val="36"/>
        </w:numPr>
        <w:tabs>
          <w:tab w:val="clear" w:pos="720"/>
          <w:tab w:val="num" w:pos="1080"/>
        </w:tabs>
        <w:suppressAutoHyphens/>
        <w:ind w:left="1080" w:hanging="1080"/>
        <w:rPr>
          <w:lang w:val="el-GR"/>
        </w:rPr>
      </w:pPr>
      <w:bookmarkStart w:id="21" w:name="_Ref138939024"/>
      <w:bookmarkStart w:id="22" w:name="_Toc221094233"/>
      <w:bookmarkStart w:id="23" w:name="_Toc221094442"/>
      <w:bookmarkStart w:id="24" w:name="_Toc221094925"/>
      <w:r>
        <w:rPr>
          <w:lang w:val="el-GR"/>
        </w:rPr>
        <w:t>Κοινά Κόστη</w:t>
      </w:r>
      <w:bookmarkEnd w:id="21"/>
      <w:bookmarkEnd w:id="22"/>
      <w:r>
        <w:rPr>
          <w:lang w:val="el-GR"/>
        </w:rPr>
        <w:t xml:space="preserve"> - </w:t>
      </w:r>
      <w:r>
        <w:rPr>
          <w:lang w:val="en-US"/>
        </w:rPr>
        <w:t>Overheads</w:t>
      </w:r>
      <w:bookmarkEnd w:id="23"/>
      <w:bookmarkEnd w:id="24"/>
    </w:p>
    <w:p w14:paraId="6934CAA9" w14:textId="77777777" w:rsidR="00EF6BAD" w:rsidRDefault="00EF6BAD" w:rsidP="00EF6BAD">
      <w:pPr>
        <w:rPr>
          <w:rFonts w:asciiTheme="minorHAnsi" w:hAnsiTheme="minorHAnsi" w:cstheme="minorHAnsi"/>
          <w:lang w:eastAsia="ja-JP"/>
        </w:rPr>
      </w:pPr>
      <w:r w:rsidRPr="00E72F8B">
        <w:rPr>
          <w:rFonts w:asciiTheme="minorHAnsi" w:hAnsiTheme="minorHAnsi" w:cstheme="minorHAnsi"/>
          <w:lang w:eastAsia="ja-JP"/>
        </w:rPr>
        <w:t xml:space="preserve">Το ύψος (ποσοστό) των </w:t>
      </w:r>
      <w:r w:rsidRPr="00E72F8B">
        <w:rPr>
          <w:rFonts w:asciiTheme="minorHAnsi" w:hAnsiTheme="minorHAnsi" w:cstheme="minorHAnsi"/>
          <w:lang w:val="en-US" w:eastAsia="ja-JP"/>
        </w:rPr>
        <w:t>overheads</w:t>
      </w:r>
      <w:r w:rsidRPr="006264D1">
        <w:rPr>
          <w:rFonts w:asciiTheme="minorHAnsi" w:hAnsiTheme="minorHAnsi" w:cstheme="minorHAnsi"/>
          <w:lang w:eastAsia="ja-JP"/>
        </w:rPr>
        <w:t xml:space="preserve"> </w:t>
      </w:r>
      <w:r>
        <w:rPr>
          <w:rFonts w:asciiTheme="minorHAnsi" w:hAnsiTheme="minorHAnsi" w:cstheme="minorHAnsi"/>
          <w:lang w:eastAsia="ja-JP"/>
        </w:rPr>
        <w:t xml:space="preserve">για την εφαρμογή της μεθόδου </w:t>
      </w:r>
      <w:proofErr w:type="spellStart"/>
      <w:r w:rsidRPr="00401426">
        <w:rPr>
          <w:rFonts w:asciiTheme="minorHAnsi" w:hAnsiTheme="minorHAnsi" w:cstheme="minorHAnsi"/>
          <w:lang w:val="en-US" w:eastAsia="ja-JP"/>
        </w:rPr>
        <w:t>Equi</w:t>
      </w:r>
      <w:proofErr w:type="spellEnd"/>
      <w:r w:rsidRPr="00401426">
        <w:rPr>
          <w:rFonts w:asciiTheme="minorHAnsi" w:hAnsiTheme="minorHAnsi" w:cstheme="minorHAnsi"/>
          <w:lang w:eastAsia="ja-JP"/>
        </w:rPr>
        <w:t>-</w:t>
      </w:r>
      <w:r w:rsidRPr="00401426">
        <w:rPr>
          <w:rFonts w:asciiTheme="minorHAnsi" w:hAnsiTheme="minorHAnsi" w:cstheme="minorHAnsi"/>
          <w:lang w:val="en-US" w:eastAsia="ja-JP"/>
        </w:rPr>
        <w:t>Proportional</w:t>
      </w:r>
      <w:r w:rsidRPr="00401426">
        <w:rPr>
          <w:rFonts w:asciiTheme="minorHAnsi" w:hAnsiTheme="minorHAnsi" w:cstheme="minorHAnsi"/>
          <w:lang w:eastAsia="ja-JP"/>
        </w:rPr>
        <w:t xml:space="preserve"> </w:t>
      </w:r>
      <w:r w:rsidRPr="00401426">
        <w:rPr>
          <w:rFonts w:asciiTheme="minorHAnsi" w:hAnsiTheme="minorHAnsi" w:cstheme="minorHAnsi"/>
          <w:lang w:val="en-US" w:eastAsia="ja-JP"/>
        </w:rPr>
        <w:t>Mark</w:t>
      </w:r>
      <w:r w:rsidRPr="00401426">
        <w:rPr>
          <w:rFonts w:asciiTheme="minorHAnsi" w:hAnsiTheme="minorHAnsi" w:cstheme="minorHAnsi"/>
          <w:lang w:eastAsia="ja-JP"/>
        </w:rPr>
        <w:t>-</w:t>
      </w:r>
      <w:r w:rsidRPr="00401426">
        <w:rPr>
          <w:rFonts w:asciiTheme="minorHAnsi" w:hAnsiTheme="minorHAnsi" w:cstheme="minorHAnsi"/>
          <w:lang w:val="en-US" w:eastAsia="ja-JP"/>
        </w:rPr>
        <w:t>Up</w:t>
      </w:r>
      <w:r w:rsidRPr="00E72F8B">
        <w:rPr>
          <w:rFonts w:asciiTheme="minorHAnsi" w:hAnsiTheme="minorHAnsi" w:cstheme="minorHAnsi"/>
          <w:lang w:eastAsia="ja-JP"/>
        </w:rPr>
        <w:t xml:space="preserve"> </w:t>
      </w:r>
      <w:r w:rsidRPr="00401426">
        <w:rPr>
          <w:rFonts w:asciiTheme="minorHAnsi" w:hAnsiTheme="minorHAnsi" w:cstheme="minorHAnsi"/>
          <w:lang w:eastAsia="ja-JP"/>
        </w:rPr>
        <w:t>(</w:t>
      </w:r>
      <w:r w:rsidRPr="00E72F8B">
        <w:rPr>
          <w:rFonts w:asciiTheme="minorHAnsi" w:hAnsiTheme="minorHAnsi" w:cstheme="minorHAnsi"/>
          <w:lang w:val="en-US" w:eastAsia="ja-JP"/>
        </w:rPr>
        <w:t>EPMU</w:t>
      </w:r>
      <w:r w:rsidRPr="00401426">
        <w:rPr>
          <w:rFonts w:asciiTheme="minorHAnsi" w:hAnsiTheme="minorHAnsi" w:cstheme="minorHAnsi"/>
          <w:lang w:eastAsia="ja-JP"/>
        </w:rPr>
        <w:t>)</w:t>
      </w:r>
      <w:r w:rsidRPr="00E72F8B">
        <w:rPr>
          <w:rFonts w:asciiTheme="minorHAnsi" w:hAnsiTheme="minorHAnsi" w:cstheme="minorHAnsi"/>
          <w:lang w:eastAsia="ja-JP"/>
        </w:rPr>
        <w:t xml:space="preserve"> </w:t>
      </w:r>
      <w:r>
        <w:rPr>
          <w:rFonts w:asciiTheme="minorHAnsi" w:hAnsiTheme="minorHAnsi" w:cstheme="minorHAnsi"/>
          <w:lang w:eastAsia="ja-JP"/>
        </w:rPr>
        <w:t xml:space="preserve">τροποποιήθηκε σε </w:t>
      </w:r>
      <w:r>
        <w:rPr>
          <w:b/>
          <w:bCs/>
          <w:color w:val="4472C4" w:themeColor="accent5"/>
        </w:rPr>
        <w:t>1</w:t>
      </w:r>
      <w:r w:rsidRPr="00691607">
        <w:rPr>
          <w:b/>
          <w:bCs/>
          <w:color w:val="4472C4" w:themeColor="accent5"/>
        </w:rPr>
        <w:t>0%</w:t>
      </w:r>
      <w:r>
        <w:rPr>
          <w:b/>
          <w:bCs/>
          <w:color w:val="4472C4" w:themeColor="accent5"/>
        </w:rPr>
        <w:t xml:space="preserve"> </w:t>
      </w:r>
      <w:r>
        <w:t xml:space="preserve"> (</w:t>
      </w:r>
      <w:r w:rsidRPr="008F61DE">
        <w:rPr>
          <w:rFonts w:asciiTheme="minorHAnsi" w:hAnsiTheme="minorHAnsi" w:cstheme="minorHAnsi"/>
        </w:rPr>
        <w:t>αρχεί</w:t>
      </w:r>
      <w:r>
        <w:rPr>
          <w:rFonts w:asciiTheme="minorHAnsi" w:hAnsiTheme="minorHAnsi" w:cstheme="minorHAnsi"/>
        </w:rPr>
        <w:t>ο</w:t>
      </w:r>
      <w:r w:rsidRPr="001A228A">
        <w:rPr>
          <w:rFonts w:asciiTheme="minorHAnsi" w:hAnsiTheme="minorHAnsi" w:cstheme="minorHAnsi"/>
        </w:rPr>
        <w:t xml:space="preserve"> «</w:t>
      </w:r>
      <w:r w:rsidRPr="008F61DE">
        <w:rPr>
          <w:rFonts w:asciiTheme="minorHAnsi" w:hAnsiTheme="minorHAnsi" w:cstheme="minorHAnsi"/>
          <w:b/>
          <w:bCs/>
          <w:lang w:val="en-GB"/>
        </w:rPr>
        <w:t>LL</w:t>
      </w:r>
      <w:r w:rsidRPr="001A228A">
        <w:rPr>
          <w:rFonts w:asciiTheme="minorHAnsi" w:hAnsiTheme="minorHAnsi" w:cstheme="minorHAnsi"/>
          <w:b/>
          <w:bCs/>
        </w:rPr>
        <w:t xml:space="preserve"> </w:t>
      </w:r>
      <w:r w:rsidRPr="008F61DE">
        <w:rPr>
          <w:rFonts w:asciiTheme="minorHAnsi" w:hAnsiTheme="minorHAnsi" w:cstheme="minorHAnsi"/>
          <w:b/>
          <w:bCs/>
          <w:lang w:val="en-GB"/>
        </w:rPr>
        <w:t>Model</w:t>
      </w:r>
      <w:r w:rsidRPr="001A228A">
        <w:rPr>
          <w:rFonts w:asciiTheme="minorHAnsi" w:hAnsiTheme="minorHAnsi" w:cstheme="minorHAnsi"/>
          <w:b/>
          <w:bCs/>
        </w:rPr>
        <w:t xml:space="preserve"> </w:t>
      </w:r>
      <w:r w:rsidRPr="008F61DE">
        <w:rPr>
          <w:rFonts w:asciiTheme="minorHAnsi" w:hAnsiTheme="minorHAnsi" w:cstheme="minorHAnsi"/>
          <w:b/>
          <w:bCs/>
          <w:lang w:val="en-GB"/>
        </w:rPr>
        <w:t>public</w:t>
      </w:r>
      <w:r w:rsidRPr="001A228A">
        <w:rPr>
          <w:rFonts w:asciiTheme="minorHAnsi" w:hAnsiTheme="minorHAnsi" w:cstheme="minorHAnsi"/>
        </w:rPr>
        <w:t xml:space="preserve">», </w:t>
      </w:r>
      <w:r w:rsidRPr="008F61DE">
        <w:rPr>
          <w:rFonts w:asciiTheme="minorHAnsi" w:hAnsiTheme="minorHAnsi" w:cstheme="minorHAnsi"/>
        </w:rPr>
        <w:t>φύλλο</w:t>
      </w:r>
      <w:r w:rsidRPr="001A228A">
        <w:rPr>
          <w:rFonts w:asciiTheme="minorHAnsi" w:hAnsiTheme="minorHAnsi" w:cstheme="minorHAnsi"/>
        </w:rPr>
        <w:t xml:space="preserve"> </w:t>
      </w:r>
      <w:r w:rsidRPr="001A228A">
        <w:rPr>
          <w:rFonts w:asciiTheme="minorHAnsi" w:hAnsiTheme="minorHAnsi" w:cstheme="minorHAnsi"/>
          <w:b/>
        </w:rPr>
        <w:t>{</w:t>
      </w:r>
      <w:r w:rsidRPr="009B6A6E">
        <w:rPr>
          <w:rFonts w:asciiTheme="minorHAnsi" w:hAnsiTheme="minorHAnsi" w:cstheme="minorHAnsi"/>
          <w:b/>
          <w:lang w:val="en-US"/>
        </w:rPr>
        <w:t>Catalogue</w:t>
      </w:r>
      <w:r w:rsidRPr="009B6A6E">
        <w:rPr>
          <w:rFonts w:asciiTheme="minorHAnsi" w:hAnsiTheme="minorHAnsi" w:cstheme="minorHAnsi"/>
          <w:b/>
        </w:rPr>
        <w:t>_</w:t>
      </w:r>
      <w:r w:rsidRPr="009B6A6E">
        <w:rPr>
          <w:rFonts w:asciiTheme="minorHAnsi" w:hAnsiTheme="minorHAnsi" w:cstheme="minorHAnsi"/>
          <w:b/>
          <w:lang w:val="en-US"/>
        </w:rPr>
        <w:t>Config</w:t>
      </w:r>
      <w:r w:rsidRPr="001A228A">
        <w:rPr>
          <w:rFonts w:asciiTheme="minorHAnsi" w:hAnsiTheme="minorHAnsi" w:cstheme="minorHAnsi"/>
          <w:b/>
        </w:rPr>
        <w:t>}</w:t>
      </w:r>
      <w:r>
        <w:t>)</w:t>
      </w:r>
      <w:r w:rsidRPr="006264D1">
        <w:rPr>
          <w:rFonts w:asciiTheme="minorHAnsi" w:hAnsiTheme="minorHAnsi" w:cstheme="minorHAnsi"/>
          <w:lang w:eastAsia="ja-JP"/>
        </w:rPr>
        <w:t>,</w:t>
      </w:r>
      <w:r>
        <w:rPr>
          <w:rFonts w:asciiTheme="minorHAnsi" w:hAnsiTheme="minorHAnsi" w:cstheme="minorHAnsi"/>
          <w:lang w:eastAsia="ja-JP"/>
        </w:rPr>
        <w:t xml:space="preserve"> ώστε να αντλείται από το μοντέλο </w:t>
      </w:r>
      <w:r>
        <w:rPr>
          <w:rFonts w:asciiTheme="minorHAnsi" w:hAnsiTheme="minorHAnsi" w:cstheme="minorHAnsi"/>
          <w:lang w:val="en-US" w:eastAsia="ja-JP"/>
        </w:rPr>
        <w:t>NGA</w:t>
      </w:r>
      <w:r w:rsidRPr="006264D1">
        <w:rPr>
          <w:rFonts w:asciiTheme="minorHAnsi" w:hAnsiTheme="minorHAnsi" w:cstheme="minorHAnsi"/>
          <w:lang w:eastAsia="ja-JP"/>
        </w:rPr>
        <w:t xml:space="preserve"> </w:t>
      </w:r>
      <w:r>
        <w:rPr>
          <w:rFonts w:asciiTheme="minorHAnsi" w:hAnsiTheme="minorHAnsi" w:cstheme="minorHAnsi"/>
          <w:lang w:val="en-US" w:eastAsia="ja-JP"/>
        </w:rPr>
        <w:t>BU</w:t>
      </w:r>
      <w:r w:rsidRPr="006264D1">
        <w:rPr>
          <w:rFonts w:asciiTheme="minorHAnsi" w:hAnsiTheme="minorHAnsi" w:cstheme="minorHAnsi"/>
          <w:lang w:eastAsia="ja-JP"/>
        </w:rPr>
        <w:t xml:space="preserve"> </w:t>
      </w:r>
      <w:r>
        <w:rPr>
          <w:rFonts w:asciiTheme="minorHAnsi" w:hAnsiTheme="minorHAnsi" w:cstheme="minorHAnsi"/>
          <w:lang w:val="en-US" w:eastAsia="ja-JP"/>
        </w:rPr>
        <w:t>LRIC</w:t>
      </w:r>
      <w:r w:rsidRPr="006264D1">
        <w:rPr>
          <w:rFonts w:asciiTheme="minorHAnsi" w:hAnsiTheme="minorHAnsi" w:cstheme="minorHAnsi"/>
          <w:lang w:eastAsia="ja-JP"/>
        </w:rPr>
        <w:t>+</w:t>
      </w:r>
      <w:r>
        <w:rPr>
          <w:rFonts w:asciiTheme="minorHAnsi" w:hAnsiTheme="minorHAnsi" w:cstheme="minorHAnsi"/>
          <w:lang w:eastAsia="ja-JP"/>
        </w:rPr>
        <w:t>.</w:t>
      </w:r>
      <w:r w:rsidRPr="00E72F8B">
        <w:rPr>
          <w:rFonts w:asciiTheme="minorHAnsi" w:hAnsiTheme="minorHAnsi" w:cstheme="minorHAnsi"/>
          <w:lang w:eastAsia="ja-JP"/>
        </w:rPr>
        <w:t xml:space="preserve"> </w:t>
      </w:r>
    </w:p>
    <w:p w14:paraId="6CCF89E6" w14:textId="4F9F3BEE" w:rsidR="000F02F8" w:rsidRPr="00EF6BAD" w:rsidRDefault="000F02F8" w:rsidP="00EF6BAD">
      <w:pPr>
        <w:pStyle w:val="20"/>
        <w:numPr>
          <w:ilvl w:val="0"/>
          <w:numId w:val="0"/>
        </w:numPr>
        <w:suppressAutoHyphens/>
        <w:ind w:left="1080"/>
        <w:rPr>
          <w:rFonts w:asciiTheme="minorHAnsi" w:hAnsiTheme="minorHAnsi" w:cstheme="minorHAnsi"/>
          <w:lang w:val="el-GR"/>
        </w:rPr>
      </w:pPr>
    </w:p>
    <w:sectPr w:rsidR="000F02F8" w:rsidRPr="00EF6BAD" w:rsidSect="00E870F8">
      <w:headerReference w:type="default" r:id="rId8"/>
      <w:footerReference w:type="default" r:id="rId9"/>
      <w:headerReference w:type="first" r:id="rId10"/>
      <w:pgSz w:w="11907" w:h="16840"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B5E766" w14:textId="77777777" w:rsidR="00E5400D" w:rsidRDefault="00E5400D">
      <w:pPr>
        <w:spacing w:after="0" w:line="240" w:lineRule="auto"/>
      </w:pPr>
      <w:r>
        <w:separator/>
      </w:r>
    </w:p>
    <w:p w14:paraId="617B09C5" w14:textId="77777777" w:rsidR="00E5400D" w:rsidRDefault="00E5400D"/>
  </w:endnote>
  <w:endnote w:type="continuationSeparator" w:id="0">
    <w:p w14:paraId="5E6EC6B0" w14:textId="77777777" w:rsidR="00E5400D" w:rsidRDefault="00E5400D">
      <w:pPr>
        <w:spacing w:after="0" w:line="240" w:lineRule="auto"/>
      </w:pPr>
      <w:r>
        <w:continuationSeparator/>
      </w:r>
    </w:p>
    <w:p w14:paraId="5AC92DEB" w14:textId="77777777" w:rsidR="00E5400D" w:rsidRDefault="00E5400D"/>
  </w:endnote>
  <w:endnote w:type="continuationNotice" w:id="1">
    <w:p w14:paraId="03299E29" w14:textId="77777777" w:rsidR="00E5400D" w:rsidRDefault="00E5400D">
      <w:pPr>
        <w:spacing w:after="0" w:line="240" w:lineRule="auto"/>
      </w:pPr>
    </w:p>
    <w:p w14:paraId="6EA52B30" w14:textId="77777777" w:rsidR="00E5400D" w:rsidRDefault="00E540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A1"/>
    <w:family w:val="roman"/>
    <w:pitch w:val="variable"/>
    <w:sig w:usb0="00000287" w:usb1="00000000" w:usb2="00000000" w:usb3="00000000" w:csb0="0000009F" w:csb1="00000000"/>
  </w:font>
  <w:font w:name="Palatino">
    <w:altName w:val="Book Antiqua"/>
    <w:charset w:val="4D"/>
    <w:family w:val="auto"/>
    <w:pitch w:val="variable"/>
    <w:sig w:usb0="A00002FF" w:usb1="7800205A" w:usb2="14600000" w:usb3="00000000" w:csb0="00000193" w:csb1="00000000"/>
  </w:font>
  <w:font w:name="Microsoft Sans Serif">
    <w:panose1 w:val="020B0604020202020204"/>
    <w:charset w:val="A1"/>
    <w:family w:val="swiss"/>
    <w:pitch w:val="variable"/>
    <w:sig w:usb0="E5002EFF" w:usb1="C000605B" w:usb2="00000029" w:usb3="00000000" w:csb0="000101FF" w:csb1="00000000"/>
  </w:font>
  <w:font w:name="Times">
    <w:panose1 w:val="02020603050405020304"/>
    <w:charset w:val="A1"/>
    <w:family w:val="roman"/>
    <w:pitch w:val="variable"/>
    <w:sig w:usb0="E0002EFF" w:usb1="C000785B" w:usb2="00000009" w:usb3="00000000" w:csb0="000001FF" w:csb1="00000000"/>
  </w:font>
  <w:font w:name="Garamond">
    <w:panose1 w:val="02020404030301010803"/>
    <w:charset w:val="A1"/>
    <w:family w:val="roman"/>
    <w:pitch w:val="variable"/>
    <w:sig w:usb0="00000287" w:usb1="00000000" w:usb2="00000000" w:usb3="00000000" w:csb0="0000009F" w:csb1="00000000"/>
  </w:font>
  <w:font w:name="Helvetica">
    <w:panose1 w:val="020B0604020202020204"/>
    <w:charset w:val="A1"/>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Verdana">
    <w:panose1 w:val="020B0604030504040204"/>
    <w:charset w:val="A1"/>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EUAlbertina">
    <w:panose1 w:val="00000000000000000000"/>
    <w:charset w:val="A1"/>
    <w:family w:val="roman"/>
    <w:notTrueType/>
    <w:pitch w:val="default"/>
    <w:sig w:usb0="00000083" w:usb1="00000000" w:usb2="00000000" w:usb3="00000000" w:csb0="00000009" w:csb1="00000000"/>
  </w:font>
  <w:font w:name="Calibri Light">
    <w:panose1 w:val="020F0302020204030204"/>
    <w:charset w:val="A1"/>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FB8F6" w14:textId="66C373A4" w:rsidR="00B0519E" w:rsidRPr="00A445C0" w:rsidRDefault="00B0519E" w:rsidP="00A445C0">
    <w:pPr>
      <w:pStyle w:val="a5"/>
      <w:rPr>
        <w:rFonts w:asciiTheme="minorHAnsi" w:hAnsiTheme="minorHAnsi" w:cstheme="minorHAnsi"/>
        <w:color w:val="FF0000"/>
      </w:rPr>
    </w:pPr>
    <w:r w:rsidRPr="00F05638">
      <w:rPr>
        <w:rFonts w:asciiTheme="minorHAnsi" w:hAnsiTheme="minorHAnsi" w:cstheme="minorHAnsi"/>
        <w:color w:val="auto"/>
      </w:rPr>
      <w:t>«</w:t>
    </w:r>
    <w:r w:rsidRPr="008112BC">
      <w:rPr>
        <w:rFonts w:asciiTheme="minorHAnsi" w:hAnsiTheme="minorHAnsi" w:cstheme="minorHAnsi"/>
        <w:color w:val="auto"/>
      </w:rPr>
      <w:t>Κατάλογος Τροποποιήσεων του Μοντέλου</w:t>
    </w:r>
    <w:r w:rsidR="00CD486B">
      <w:rPr>
        <w:rFonts w:asciiTheme="minorHAnsi" w:hAnsiTheme="minorHAnsi" w:cstheme="minorHAnsi"/>
        <w:color w:val="auto"/>
      </w:rPr>
      <w:t xml:space="preserve"> Μισθωμένων Γραμμών</w:t>
    </w:r>
    <w:r w:rsidRPr="00F05638">
      <w:rPr>
        <w:rFonts w:asciiTheme="minorHAnsi" w:hAnsiTheme="minorHAnsi" w:cstheme="minorHAnsi"/>
        <w:color w:val="auto"/>
      </w:rPr>
      <w:t>»</w:t>
    </w:r>
    <w:r>
      <w:rPr>
        <w:rFonts w:asciiTheme="minorHAnsi" w:hAnsiTheme="minorHAnsi" w:cstheme="minorHAnsi"/>
        <w:color w:val="FF0000"/>
      </w:rPr>
      <w:tab/>
      <w:t xml:space="preserve">                 </w:t>
    </w:r>
    <w:r>
      <w:rPr>
        <w:rFonts w:asciiTheme="minorHAnsi" w:hAnsiTheme="minorHAnsi" w:cstheme="minorHAnsi"/>
        <w:color w:val="FF0000"/>
      </w:rPr>
      <w:tab/>
    </w:r>
    <w:r>
      <w:rPr>
        <w:rFonts w:asciiTheme="minorHAnsi" w:hAnsiTheme="minorHAnsi" w:cstheme="minorHAnsi"/>
        <w:color w:val="FF0000"/>
      </w:rPr>
      <w:tab/>
    </w:r>
    <w:r>
      <w:rPr>
        <w:rFonts w:asciiTheme="minorHAnsi" w:hAnsiTheme="minorHAnsi" w:cstheme="minorHAnsi"/>
        <w:color w:val="FF0000"/>
      </w:rPr>
      <w:tab/>
      <w:t xml:space="preserve"> </w:t>
    </w:r>
    <w:r w:rsidR="009736FF">
      <w:rPr>
        <w:rFonts w:asciiTheme="minorHAnsi" w:hAnsiTheme="minorHAnsi" w:cstheme="minorHAnsi"/>
        <w:color w:val="FF0000"/>
      </w:rPr>
      <w:t xml:space="preserve">      </w:t>
    </w:r>
    <w:r>
      <w:rPr>
        <w:rFonts w:asciiTheme="minorHAnsi" w:hAnsiTheme="minorHAnsi" w:cstheme="minorHAnsi"/>
        <w:color w:val="FF0000"/>
      </w:rPr>
      <w:t xml:space="preserve"> </w:t>
    </w:r>
    <w:r w:rsidRPr="00F05638">
      <w:rPr>
        <w:rFonts w:asciiTheme="minorHAnsi" w:hAnsiTheme="minorHAnsi" w:cstheme="minorHAnsi"/>
        <w:color w:val="auto"/>
      </w:rPr>
      <w:t xml:space="preserve">Σελ. </w:t>
    </w:r>
    <w:r w:rsidRPr="00F05638">
      <w:rPr>
        <w:rStyle w:val="aa"/>
        <w:rFonts w:asciiTheme="minorHAnsi" w:hAnsiTheme="minorHAnsi" w:cstheme="minorHAnsi"/>
        <w:color w:val="auto"/>
      </w:rPr>
      <w:fldChar w:fldCharType="begin"/>
    </w:r>
    <w:r w:rsidRPr="00F05638">
      <w:rPr>
        <w:rStyle w:val="aa"/>
        <w:rFonts w:asciiTheme="minorHAnsi" w:hAnsiTheme="minorHAnsi" w:cstheme="minorHAnsi"/>
        <w:color w:val="auto"/>
      </w:rPr>
      <w:instrText xml:space="preserve"> </w:instrText>
    </w:r>
    <w:r w:rsidRPr="00F05638">
      <w:rPr>
        <w:rStyle w:val="aa"/>
        <w:rFonts w:asciiTheme="minorHAnsi" w:hAnsiTheme="minorHAnsi" w:cstheme="minorHAnsi"/>
        <w:color w:val="auto"/>
        <w:lang w:val="en-US"/>
      </w:rPr>
      <w:instrText>PAGE</w:instrText>
    </w:r>
    <w:r w:rsidRPr="00F05638">
      <w:rPr>
        <w:rStyle w:val="aa"/>
        <w:rFonts w:asciiTheme="minorHAnsi" w:hAnsiTheme="minorHAnsi" w:cstheme="minorHAnsi"/>
        <w:color w:val="auto"/>
      </w:rPr>
      <w:instrText xml:space="preserve"> </w:instrText>
    </w:r>
    <w:r w:rsidRPr="00F05638">
      <w:rPr>
        <w:rStyle w:val="aa"/>
        <w:rFonts w:asciiTheme="minorHAnsi" w:hAnsiTheme="minorHAnsi" w:cstheme="minorHAnsi"/>
        <w:color w:val="auto"/>
      </w:rPr>
      <w:fldChar w:fldCharType="separate"/>
    </w:r>
    <w:r w:rsidR="009362BA" w:rsidRPr="00A14FF4">
      <w:rPr>
        <w:rStyle w:val="aa"/>
        <w:rFonts w:asciiTheme="minorHAnsi" w:hAnsiTheme="minorHAnsi" w:cstheme="minorHAnsi"/>
        <w:noProof/>
        <w:color w:val="auto"/>
      </w:rPr>
      <w:t>2</w:t>
    </w:r>
    <w:r w:rsidR="009362BA" w:rsidRPr="009736FF">
      <w:rPr>
        <w:rStyle w:val="aa"/>
        <w:rFonts w:asciiTheme="minorHAnsi" w:hAnsiTheme="minorHAnsi" w:cstheme="minorHAnsi"/>
        <w:noProof/>
        <w:color w:val="auto"/>
      </w:rPr>
      <w:t>0</w:t>
    </w:r>
    <w:r w:rsidRPr="00F05638">
      <w:rPr>
        <w:rStyle w:val="aa"/>
        <w:rFonts w:asciiTheme="minorHAnsi" w:hAnsiTheme="minorHAnsi" w:cstheme="minorHAnsi"/>
        <w:color w:val="auto"/>
      </w:rPr>
      <w:fldChar w:fldCharType="end"/>
    </w:r>
  </w:p>
  <w:p w14:paraId="129081B9" w14:textId="77777777" w:rsidR="00B0519E" w:rsidRDefault="00B051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52CF91" w14:textId="77777777" w:rsidR="00E5400D" w:rsidRDefault="00E5400D">
      <w:pPr>
        <w:spacing w:after="0" w:line="240" w:lineRule="auto"/>
      </w:pPr>
      <w:r>
        <w:separator/>
      </w:r>
    </w:p>
  </w:footnote>
  <w:footnote w:type="continuationSeparator" w:id="0">
    <w:p w14:paraId="619635A0" w14:textId="77777777" w:rsidR="00E5400D" w:rsidRDefault="00E5400D">
      <w:pPr>
        <w:spacing w:after="0" w:line="240" w:lineRule="auto"/>
      </w:pPr>
      <w:r>
        <w:continuationSeparator/>
      </w:r>
    </w:p>
    <w:p w14:paraId="5A941796" w14:textId="77777777" w:rsidR="00E5400D" w:rsidRDefault="00E5400D"/>
  </w:footnote>
  <w:footnote w:type="continuationNotice" w:id="1">
    <w:p w14:paraId="527CD7FB" w14:textId="77777777" w:rsidR="00E5400D" w:rsidRDefault="00E5400D">
      <w:pPr>
        <w:spacing w:after="0" w:line="240" w:lineRule="auto"/>
      </w:pPr>
    </w:p>
    <w:p w14:paraId="1A769386" w14:textId="77777777" w:rsidR="00E5400D" w:rsidRDefault="00E540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9D97F" w14:textId="68554240" w:rsidR="00B0519E" w:rsidRPr="00F43F15" w:rsidRDefault="005B7B1E" w:rsidP="005B7B1E">
    <w:pPr>
      <w:pStyle w:val="a6"/>
      <w:rPr>
        <w:rFonts w:cstheme="minorHAnsi"/>
        <w:i w:val="0"/>
        <w:iCs/>
        <w:sz w:val="18"/>
        <w:szCs w:val="18"/>
      </w:rPr>
    </w:pPr>
    <w:r>
      <w:rPr>
        <w:noProof/>
      </w:rPr>
      <w:drawing>
        <wp:inline distT="0" distB="0" distL="0" distR="0" wp14:anchorId="29DB8AB6" wp14:editId="66652C73">
          <wp:extent cx="2099310" cy="755650"/>
          <wp:effectExtent l="0" t="0" r="0" b="635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BC3658" w14:textId="5E015C03" w:rsidR="00B0519E" w:rsidRDefault="005B7B1E" w:rsidP="00BA06B2">
    <w:pPr>
      <w:pStyle w:val="a6"/>
      <w:tabs>
        <w:tab w:val="right" w:pos="8313"/>
      </w:tabs>
    </w:pPr>
    <w:r>
      <w:rPr>
        <w:noProof/>
      </w:rPr>
      <w:drawing>
        <wp:inline distT="0" distB="0" distL="0" distR="0" wp14:anchorId="7533BD7F" wp14:editId="5CF9AC3E">
          <wp:extent cx="2099310" cy="755650"/>
          <wp:effectExtent l="0" t="0" r="0" b="6350"/>
          <wp:docPr id="6"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5" t="-14" r="-5" b="-14"/>
                  <a:stretch>
                    <a:fillRect/>
                  </a:stretch>
                </pic:blipFill>
                <pic:spPr bwMode="auto">
                  <a:xfrm>
                    <a:off x="0" y="0"/>
                    <a:ext cx="2099310" cy="755650"/>
                  </a:xfrm>
                  <a:prstGeom prst="rect">
                    <a:avLst/>
                  </a:prstGeom>
                  <a:solidFill>
                    <a:srgbClr val="FFFFFF"/>
                  </a:solidFill>
                  <a:ln>
                    <a:noFill/>
                  </a:ln>
                </pic:spPr>
              </pic:pic>
            </a:graphicData>
          </a:graphic>
        </wp:inline>
      </w:drawing>
    </w:r>
    <w:r w:rsidR="00B0519E">
      <w:tab/>
      <w:t xml:space="preserve">  </w:t>
    </w:r>
  </w:p>
  <w:p w14:paraId="1A0E14EB" w14:textId="77777777" w:rsidR="00B0519E" w:rsidRDefault="00B0519E">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77CA8A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E22AE6C6"/>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49EE944E"/>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4A9CD0E0"/>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3A8426F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63E0B7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E4616B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8"/>
    <w:multiLevelType w:val="singleLevel"/>
    <w:tmpl w:val="D67E1D4E"/>
    <w:lvl w:ilvl="0">
      <w:start w:val="1"/>
      <w:numFmt w:val="decimal"/>
      <w:pStyle w:val="a"/>
      <w:lvlText w:val="%1."/>
      <w:lvlJc w:val="left"/>
      <w:pPr>
        <w:tabs>
          <w:tab w:val="num" w:pos="360"/>
        </w:tabs>
        <w:ind w:left="360" w:hanging="360"/>
      </w:pPr>
    </w:lvl>
  </w:abstractNum>
  <w:abstractNum w:abstractNumId="8" w15:restartNumberingAfterBreak="0">
    <w:nsid w:val="00000001"/>
    <w:multiLevelType w:val="multilevel"/>
    <w:tmpl w:val="B33CB1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lang w:val="el-GR"/>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0000003"/>
    <w:multiLevelType w:val="singleLevel"/>
    <w:tmpl w:val="00000003"/>
    <w:name w:val="WW8Num2"/>
    <w:lvl w:ilvl="0">
      <w:start w:val="1"/>
      <w:numFmt w:val="decimal"/>
      <w:lvlText w:val="%1."/>
      <w:lvlJc w:val="left"/>
      <w:pPr>
        <w:tabs>
          <w:tab w:val="num" w:pos="1209"/>
        </w:tabs>
        <w:ind w:left="1209" w:hanging="360"/>
      </w:pPr>
    </w:lvl>
  </w:abstractNum>
  <w:abstractNum w:abstractNumId="10" w15:restartNumberingAfterBreak="0">
    <w:nsid w:val="0000000C"/>
    <w:multiLevelType w:val="singleLevel"/>
    <w:tmpl w:val="0000000C"/>
    <w:name w:val="WW8Num13"/>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0000010"/>
    <w:multiLevelType w:val="multilevel"/>
    <w:tmpl w:val="00000010"/>
    <w:name w:val="WW8Num17"/>
    <w:lvl w:ilvl="0">
      <w:start w:val="1"/>
      <w:numFmt w:val="bullet"/>
      <w:lvlText w:val=""/>
      <w:lvlJc w:val="left"/>
      <w:pPr>
        <w:tabs>
          <w:tab w:val="num" w:pos="0"/>
        </w:tabs>
        <w:ind w:left="720" w:hanging="360"/>
      </w:pPr>
      <w:rPr>
        <w:rFonts w:ascii="Symbol" w:hAnsi="Symbol" w:cs="Symbol" w:hint="default"/>
        <w:lang w:val="el-GR"/>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lang w:val="el-GR"/>
      </w:rPr>
    </w:lvl>
    <w:lvl w:ilvl="3">
      <w:start w:val="1"/>
      <w:numFmt w:val="bullet"/>
      <w:lvlText w:val=""/>
      <w:lvlJc w:val="left"/>
      <w:pPr>
        <w:tabs>
          <w:tab w:val="num" w:pos="0"/>
        </w:tabs>
        <w:ind w:left="2880" w:hanging="360"/>
      </w:pPr>
      <w:rPr>
        <w:rFonts w:ascii="Symbol" w:hAnsi="Symbol" w:cs="Symbol" w:hint="default"/>
        <w:lang w:val="el-GR"/>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lang w:val="el-GR"/>
      </w:rPr>
    </w:lvl>
    <w:lvl w:ilvl="6">
      <w:start w:val="1"/>
      <w:numFmt w:val="bullet"/>
      <w:lvlText w:val=""/>
      <w:lvlJc w:val="left"/>
      <w:pPr>
        <w:tabs>
          <w:tab w:val="num" w:pos="0"/>
        </w:tabs>
        <w:ind w:left="5040" w:hanging="360"/>
      </w:pPr>
      <w:rPr>
        <w:rFonts w:ascii="Symbol" w:hAnsi="Symbol" w:cs="Symbol" w:hint="default"/>
        <w:lang w:val="el-GR"/>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lang w:val="el-GR"/>
      </w:rPr>
    </w:lvl>
  </w:abstractNum>
  <w:abstractNum w:abstractNumId="12" w15:restartNumberingAfterBreak="0">
    <w:nsid w:val="00000014"/>
    <w:multiLevelType w:val="multilevel"/>
    <w:tmpl w:val="00000014"/>
    <w:name w:val="WW8Num21"/>
    <w:lvl w:ilvl="0">
      <w:start w:val="1"/>
      <w:numFmt w:val="bullet"/>
      <w:lvlText w:val=""/>
      <w:lvlJc w:val="left"/>
      <w:pPr>
        <w:tabs>
          <w:tab w:val="num" w:pos="0"/>
        </w:tabs>
        <w:ind w:left="720" w:hanging="360"/>
      </w:pPr>
      <w:rPr>
        <w:rFonts w:ascii="Symbol" w:hAnsi="Symbol" w:cs="Symbol" w:hint="default"/>
        <w:lang w:val="el-GR"/>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lang w:val="el-GR"/>
      </w:rPr>
    </w:lvl>
    <w:lvl w:ilvl="3">
      <w:start w:val="1"/>
      <w:numFmt w:val="bullet"/>
      <w:lvlText w:val=""/>
      <w:lvlJc w:val="left"/>
      <w:pPr>
        <w:tabs>
          <w:tab w:val="num" w:pos="0"/>
        </w:tabs>
        <w:ind w:left="2880" w:hanging="360"/>
      </w:pPr>
      <w:rPr>
        <w:rFonts w:ascii="Symbol" w:hAnsi="Symbol" w:cs="Symbol" w:hint="default"/>
        <w:lang w:val="el-GR"/>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lang w:val="el-GR"/>
      </w:rPr>
    </w:lvl>
    <w:lvl w:ilvl="6">
      <w:start w:val="1"/>
      <w:numFmt w:val="bullet"/>
      <w:lvlText w:val=""/>
      <w:lvlJc w:val="left"/>
      <w:pPr>
        <w:tabs>
          <w:tab w:val="num" w:pos="0"/>
        </w:tabs>
        <w:ind w:left="5040" w:hanging="360"/>
      </w:pPr>
      <w:rPr>
        <w:rFonts w:ascii="Symbol" w:hAnsi="Symbol" w:cs="Symbol" w:hint="default"/>
        <w:lang w:val="el-GR"/>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lang w:val="el-GR"/>
      </w:rPr>
    </w:lvl>
  </w:abstractNum>
  <w:abstractNum w:abstractNumId="13" w15:restartNumberingAfterBreak="0">
    <w:nsid w:val="00000016"/>
    <w:multiLevelType w:val="multilevel"/>
    <w:tmpl w:val="00000016"/>
    <w:name w:val="WW8Num23"/>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lang w:val="el-GR"/>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lang w:val="el-GR"/>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lang w:val="el-GR"/>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0000001D"/>
    <w:multiLevelType w:val="singleLevel"/>
    <w:tmpl w:val="0000001D"/>
    <w:name w:val="WW8Num30"/>
    <w:lvl w:ilvl="0">
      <w:start w:val="1"/>
      <w:numFmt w:val="bullet"/>
      <w:lvlText w:val=""/>
      <w:lvlJc w:val="left"/>
      <w:pPr>
        <w:tabs>
          <w:tab w:val="num" w:pos="0"/>
        </w:tabs>
        <w:ind w:left="720" w:hanging="360"/>
      </w:pPr>
      <w:rPr>
        <w:rFonts w:ascii="Symbol" w:hAnsi="Symbol" w:cs="Symbol" w:hint="default"/>
        <w:lang w:val="el-GR"/>
      </w:rPr>
    </w:lvl>
  </w:abstractNum>
  <w:abstractNum w:abstractNumId="15" w15:restartNumberingAfterBreak="0">
    <w:nsid w:val="00000020"/>
    <w:multiLevelType w:val="singleLevel"/>
    <w:tmpl w:val="00000020"/>
    <w:name w:val="WW8Num33"/>
    <w:lvl w:ilvl="0">
      <w:start w:val="1"/>
      <w:numFmt w:val="bullet"/>
      <w:lvlText w:val=""/>
      <w:lvlJc w:val="left"/>
      <w:pPr>
        <w:tabs>
          <w:tab w:val="num" w:pos="0"/>
        </w:tabs>
        <w:ind w:left="720" w:hanging="360"/>
      </w:pPr>
      <w:rPr>
        <w:rFonts w:ascii="Symbol" w:hAnsi="Symbol" w:cs="Symbol" w:hint="default"/>
        <w:lang w:val="el-GR"/>
      </w:rPr>
    </w:lvl>
  </w:abstractNum>
  <w:abstractNum w:abstractNumId="16" w15:restartNumberingAfterBreak="0">
    <w:nsid w:val="00000024"/>
    <w:multiLevelType w:val="singleLevel"/>
    <w:tmpl w:val="00000024"/>
    <w:name w:val="WW8Num37"/>
    <w:lvl w:ilvl="0">
      <w:start w:val="1"/>
      <w:numFmt w:val="bullet"/>
      <w:lvlText w:val=""/>
      <w:lvlJc w:val="left"/>
      <w:pPr>
        <w:tabs>
          <w:tab w:val="num" w:pos="0"/>
        </w:tabs>
        <w:ind w:left="720" w:hanging="360"/>
      </w:pPr>
      <w:rPr>
        <w:rFonts w:ascii="Symbol" w:hAnsi="Symbol" w:cs="Symbol" w:hint="default"/>
        <w:lang w:val="en-US"/>
      </w:rPr>
    </w:lvl>
  </w:abstractNum>
  <w:abstractNum w:abstractNumId="17" w15:restartNumberingAfterBreak="0">
    <w:nsid w:val="00000026"/>
    <w:multiLevelType w:val="singleLevel"/>
    <w:tmpl w:val="00000026"/>
    <w:name w:val="WW8Num39"/>
    <w:lvl w:ilvl="0">
      <w:start w:val="1"/>
      <w:numFmt w:val="bullet"/>
      <w:lvlText w:val=""/>
      <w:lvlJc w:val="left"/>
      <w:pPr>
        <w:tabs>
          <w:tab w:val="num" w:pos="0"/>
        </w:tabs>
        <w:ind w:left="720" w:hanging="360"/>
      </w:pPr>
      <w:rPr>
        <w:rFonts w:ascii="Symbol" w:hAnsi="Symbol" w:cs="Symbol" w:hint="default"/>
        <w:szCs w:val="24"/>
      </w:rPr>
    </w:lvl>
  </w:abstractNum>
  <w:abstractNum w:abstractNumId="18" w15:restartNumberingAfterBreak="0">
    <w:nsid w:val="00C7044E"/>
    <w:multiLevelType w:val="singleLevel"/>
    <w:tmpl w:val="17240298"/>
    <w:lvl w:ilvl="0">
      <w:start w:val="1"/>
      <w:numFmt w:val="bullet"/>
      <w:pStyle w:val="L1"/>
      <w:lvlText w:val=""/>
      <w:lvlJc w:val="left"/>
      <w:pPr>
        <w:tabs>
          <w:tab w:val="num" w:pos="360"/>
        </w:tabs>
        <w:ind w:left="360" w:hanging="360"/>
      </w:pPr>
      <w:rPr>
        <w:rFonts w:ascii="Symbol" w:hAnsi="Symbol" w:hint="default"/>
        <w:sz w:val="20"/>
      </w:rPr>
    </w:lvl>
  </w:abstractNum>
  <w:abstractNum w:abstractNumId="19" w15:restartNumberingAfterBreak="0">
    <w:nsid w:val="03EF2452"/>
    <w:multiLevelType w:val="multilevel"/>
    <w:tmpl w:val="DE808CD8"/>
    <w:lvl w:ilvl="0">
      <w:start w:val="1"/>
      <w:numFmt w:val="decimal"/>
      <w:lvlText w:val="%1."/>
      <w:lvlJc w:val="left"/>
      <w:pPr>
        <w:tabs>
          <w:tab w:val="num" w:pos="3272"/>
        </w:tabs>
        <w:ind w:left="3272" w:hanging="720"/>
      </w:pPr>
      <w:rPr>
        <w:rFonts w:hint="default"/>
      </w:rPr>
    </w:lvl>
    <w:lvl w:ilvl="1">
      <w:start w:val="1"/>
      <w:numFmt w:val="decimal"/>
      <w:pStyle w:val="20"/>
      <w:lvlText w:val="%1.%2"/>
      <w:lvlJc w:val="left"/>
      <w:pPr>
        <w:tabs>
          <w:tab w:val="num" w:pos="4406"/>
        </w:tabs>
        <w:ind w:left="4406" w:hanging="720"/>
      </w:pPr>
      <w:rPr>
        <w:rFonts w:hint="default"/>
        <w:lang w:val="el-GR"/>
      </w:rPr>
    </w:lvl>
    <w:lvl w:ilvl="2">
      <w:start w:val="1"/>
      <w:numFmt w:val="decimal"/>
      <w:pStyle w:val="31"/>
      <w:lvlText w:val="%1.%2.%3"/>
      <w:lvlJc w:val="left"/>
      <w:pPr>
        <w:tabs>
          <w:tab w:val="num" w:pos="720"/>
        </w:tabs>
        <w:ind w:left="720" w:hanging="720"/>
      </w:pPr>
      <w:rPr>
        <w:rFonts w:hint="default"/>
      </w:rPr>
    </w:lvl>
    <w:lvl w:ilvl="3">
      <w:start w:val="1"/>
      <w:numFmt w:val="decimal"/>
      <w:pStyle w:val="41"/>
      <w:lvlText w:val="%1.%2.%3.%4"/>
      <w:lvlJc w:val="left"/>
      <w:pPr>
        <w:tabs>
          <w:tab w:val="num" w:pos="864"/>
        </w:tabs>
        <w:ind w:left="864" w:hanging="864"/>
      </w:pPr>
      <w:rPr>
        <w:rFonts w:hint="default"/>
      </w:rPr>
    </w:lvl>
    <w:lvl w:ilvl="4">
      <w:start w:val="1"/>
      <w:numFmt w:val="decimal"/>
      <w:pStyle w:val="51"/>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061C7F96"/>
    <w:multiLevelType w:val="hybridMultilevel"/>
    <w:tmpl w:val="3DA684F4"/>
    <w:lvl w:ilvl="0" w:tplc="9B5A420E">
      <w:start w:val="1"/>
      <w:numFmt w:val="bullet"/>
      <w:pStyle w:val="bodybulletingbold"/>
      <w:lvlText w:val=""/>
      <w:lvlJc w:val="left"/>
      <w:pPr>
        <w:tabs>
          <w:tab w:val="num" w:pos="1440"/>
        </w:tabs>
        <w:ind w:left="144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2C3EBA6A">
      <w:numFmt w:val="bullet"/>
      <w:lvlText w:val="-"/>
      <w:lvlJc w:val="left"/>
      <w:pPr>
        <w:tabs>
          <w:tab w:val="num" w:pos="3600"/>
        </w:tabs>
        <w:ind w:left="3600" w:hanging="360"/>
      </w:pPr>
      <w:rPr>
        <w:rFonts w:ascii="Arial" w:eastAsia="Times New Roman" w:hAnsi="Arial" w:cs="Arial"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064A75CE"/>
    <w:multiLevelType w:val="multilevel"/>
    <w:tmpl w:val="07300F68"/>
    <w:lvl w:ilvl="0">
      <w:start w:val="1"/>
      <w:numFmt w:val="decimal"/>
      <w:pStyle w:val="EUHeading1"/>
      <w:lvlText w:val="%1"/>
      <w:lvlJc w:val="left"/>
      <w:pPr>
        <w:tabs>
          <w:tab w:val="num" w:pos="432"/>
        </w:tabs>
        <w:ind w:left="432" w:hanging="432"/>
      </w:pPr>
    </w:lvl>
    <w:lvl w:ilvl="1">
      <w:start w:val="1"/>
      <w:numFmt w:val="decimal"/>
      <w:pStyle w:val="EUHeading2"/>
      <w:lvlText w:val="%1.%2"/>
      <w:lvlJc w:val="left"/>
      <w:pPr>
        <w:tabs>
          <w:tab w:val="num" w:pos="576"/>
        </w:tabs>
        <w:ind w:left="576" w:hanging="576"/>
      </w:pPr>
    </w:lvl>
    <w:lvl w:ilvl="2">
      <w:start w:val="1"/>
      <w:numFmt w:val="decimal"/>
      <w:pStyle w:val="EUHeading3"/>
      <w:lvlText w:val="%1.%2.%3"/>
      <w:lvlJc w:val="left"/>
      <w:pPr>
        <w:tabs>
          <w:tab w:val="num" w:pos="720"/>
        </w:tabs>
        <w:ind w:left="720" w:hanging="720"/>
      </w:pPr>
    </w:lvl>
    <w:lvl w:ilvl="3">
      <w:start w:val="1"/>
      <w:numFmt w:val="decimal"/>
      <w:lvlText w:val="%1.%2.%3.%4"/>
      <w:lvlJc w:val="left"/>
      <w:pPr>
        <w:tabs>
          <w:tab w:val="num" w:pos="1080"/>
        </w:tabs>
        <w:ind w:left="864" w:hanging="864"/>
      </w:pPr>
    </w:lvl>
    <w:lvl w:ilvl="4">
      <w:start w:val="1"/>
      <w:numFmt w:val="decimal"/>
      <w:pStyle w:val="EUHeading5"/>
      <w:lvlText w:val="%1.%2.%3.%4.%5"/>
      <w:lvlJc w:val="left"/>
      <w:pPr>
        <w:tabs>
          <w:tab w:val="num" w:pos="1440"/>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0C5C69AD"/>
    <w:multiLevelType w:val="hybridMultilevel"/>
    <w:tmpl w:val="569ACD92"/>
    <w:lvl w:ilvl="0" w:tplc="12A460B6">
      <w:start w:val="1"/>
      <w:numFmt w:val="decimal"/>
      <w:pStyle w:val="Numberlist"/>
      <w:lvlText w:val="Q%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0CC21C9F"/>
    <w:multiLevelType w:val="hybridMultilevel"/>
    <w:tmpl w:val="24900AD6"/>
    <w:lvl w:ilvl="0" w:tplc="FFFFFFFF">
      <w:start w:val="1"/>
      <w:numFmt w:val="decimal"/>
      <w:pStyle w:val="NumCharCharCharCharCharCharCharCha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72F240F"/>
    <w:multiLevelType w:val="multilevel"/>
    <w:tmpl w:val="F9C0C0D4"/>
    <w:lvl w:ilvl="0">
      <w:start w:val="1"/>
      <w:numFmt w:val="decimal"/>
      <w:pStyle w:val="Appendix1"/>
      <w:suff w:val="space"/>
      <w:lvlText w:val="Appendix %1: "/>
      <w:lvlJc w:val="left"/>
      <w:pPr>
        <w:ind w:left="864" w:hanging="864"/>
      </w:pPr>
      <w:rPr>
        <w:rFonts w:hint="default"/>
      </w:rPr>
    </w:lvl>
    <w:lvl w:ilvl="1">
      <w:start w:val="1"/>
      <w:numFmt w:val="decimal"/>
      <w:pStyle w:val="Appendix2"/>
      <w:lvlText w:val="A%1.%2"/>
      <w:lvlJc w:val="left"/>
      <w:pPr>
        <w:tabs>
          <w:tab w:val="num" w:pos="1080"/>
        </w:tabs>
        <w:ind w:left="1080" w:hanging="1080"/>
      </w:pPr>
      <w:rPr>
        <w:rFonts w:hint="default"/>
      </w:rPr>
    </w:lvl>
    <w:lvl w:ilvl="2">
      <w:start w:val="1"/>
      <w:numFmt w:val="decimal"/>
      <w:pStyle w:val="Appendix3"/>
      <w:lvlText w:val="A%1.%2.%3"/>
      <w:lvlJc w:val="left"/>
      <w:pPr>
        <w:tabs>
          <w:tab w:val="num" w:pos="1080"/>
        </w:tabs>
        <w:ind w:left="1080" w:hanging="1080"/>
      </w:pPr>
      <w:rPr>
        <w:rFonts w:hint="default"/>
      </w:rPr>
    </w:lvl>
    <w:lvl w:ilvl="3">
      <w:start w:val="1"/>
      <w:numFmt w:val="decimal"/>
      <w:pStyle w:val="Appendix4"/>
      <w:lvlText w:val="A%1.%2.%3.%4"/>
      <w:lvlJc w:val="left"/>
      <w:pPr>
        <w:tabs>
          <w:tab w:val="num" w:pos="1224"/>
        </w:tabs>
        <w:ind w:left="1224" w:hanging="12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1AD33DD4"/>
    <w:multiLevelType w:val="singleLevel"/>
    <w:tmpl w:val="97B46648"/>
    <w:lvl w:ilvl="0">
      <w:start w:val="1"/>
      <w:numFmt w:val="decimal"/>
      <w:pStyle w:val="FigureTitle"/>
      <w:lvlText w:val="Figure %1"/>
      <w:lvlJc w:val="left"/>
      <w:pPr>
        <w:tabs>
          <w:tab w:val="num" w:pos="1080"/>
        </w:tabs>
        <w:ind w:left="360" w:hanging="360"/>
      </w:pPr>
    </w:lvl>
  </w:abstractNum>
  <w:abstractNum w:abstractNumId="26" w15:restartNumberingAfterBreak="0">
    <w:nsid w:val="2B9E771F"/>
    <w:multiLevelType w:val="singleLevel"/>
    <w:tmpl w:val="60809860"/>
    <w:lvl w:ilvl="0">
      <w:start w:val="1"/>
      <w:numFmt w:val="bullet"/>
      <w:pStyle w:val="21"/>
      <w:lvlText w:val="–"/>
      <w:lvlJc w:val="left"/>
      <w:pPr>
        <w:tabs>
          <w:tab w:val="num" w:pos="1080"/>
        </w:tabs>
        <w:ind w:left="1080" w:hanging="360"/>
      </w:pPr>
      <w:rPr>
        <w:rFonts w:ascii="Times New Roman" w:hAnsi="Times New Roman" w:hint="default"/>
      </w:rPr>
    </w:lvl>
  </w:abstractNum>
  <w:abstractNum w:abstractNumId="27" w15:restartNumberingAfterBreak="0">
    <w:nsid w:val="2E3020CD"/>
    <w:multiLevelType w:val="hybridMultilevel"/>
    <w:tmpl w:val="3FBA0D54"/>
    <w:lvl w:ilvl="0" w:tplc="7040C142">
      <w:start w:val="1"/>
      <w:numFmt w:val="decimal"/>
      <w:lvlText w:val="%1."/>
      <w:lvlJc w:val="left"/>
      <w:pPr>
        <w:tabs>
          <w:tab w:val="num" w:pos="360"/>
        </w:tabs>
        <w:ind w:left="360" w:hanging="360"/>
      </w:pPr>
    </w:lvl>
    <w:lvl w:ilvl="1" w:tplc="8F2876A8">
      <w:start w:val="1"/>
      <w:numFmt w:val="bullet"/>
      <w:lvlText w:val="o"/>
      <w:lvlJc w:val="left"/>
      <w:pPr>
        <w:tabs>
          <w:tab w:val="num" w:pos="1440"/>
        </w:tabs>
        <w:ind w:left="1440" w:hanging="360"/>
      </w:pPr>
      <w:rPr>
        <w:rFonts w:ascii="Courier New" w:hAnsi="Courier New" w:hint="default"/>
      </w:rPr>
    </w:lvl>
    <w:lvl w:ilvl="2" w:tplc="A7D8A7E0">
      <w:start w:val="1"/>
      <w:numFmt w:val="lowerRoman"/>
      <w:pStyle w:val="StyleHeading3"/>
      <w:lvlText w:val="%3."/>
      <w:lvlJc w:val="right"/>
      <w:pPr>
        <w:tabs>
          <w:tab w:val="num" w:pos="2160"/>
        </w:tabs>
        <w:ind w:left="2160" w:hanging="180"/>
      </w:pPr>
    </w:lvl>
    <w:lvl w:ilvl="3" w:tplc="AA8E7FF6" w:tentative="1">
      <w:start w:val="1"/>
      <w:numFmt w:val="decimal"/>
      <w:lvlText w:val="%4."/>
      <w:lvlJc w:val="left"/>
      <w:pPr>
        <w:tabs>
          <w:tab w:val="num" w:pos="2880"/>
        </w:tabs>
        <w:ind w:left="2880" w:hanging="360"/>
      </w:pPr>
    </w:lvl>
    <w:lvl w:ilvl="4" w:tplc="777C7088" w:tentative="1">
      <w:start w:val="1"/>
      <w:numFmt w:val="lowerLetter"/>
      <w:lvlText w:val="%5."/>
      <w:lvlJc w:val="left"/>
      <w:pPr>
        <w:tabs>
          <w:tab w:val="num" w:pos="3600"/>
        </w:tabs>
        <w:ind w:left="3600" w:hanging="360"/>
      </w:pPr>
    </w:lvl>
    <w:lvl w:ilvl="5" w:tplc="9CC852EA" w:tentative="1">
      <w:start w:val="1"/>
      <w:numFmt w:val="lowerRoman"/>
      <w:lvlText w:val="%6."/>
      <w:lvlJc w:val="right"/>
      <w:pPr>
        <w:tabs>
          <w:tab w:val="num" w:pos="4320"/>
        </w:tabs>
        <w:ind w:left="4320" w:hanging="180"/>
      </w:pPr>
    </w:lvl>
    <w:lvl w:ilvl="6" w:tplc="615A1624" w:tentative="1">
      <w:start w:val="1"/>
      <w:numFmt w:val="decimal"/>
      <w:lvlText w:val="%7."/>
      <w:lvlJc w:val="left"/>
      <w:pPr>
        <w:tabs>
          <w:tab w:val="num" w:pos="5040"/>
        </w:tabs>
        <w:ind w:left="5040" w:hanging="360"/>
      </w:pPr>
    </w:lvl>
    <w:lvl w:ilvl="7" w:tplc="A6C8E5FE" w:tentative="1">
      <w:start w:val="1"/>
      <w:numFmt w:val="lowerLetter"/>
      <w:lvlText w:val="%8."/>
      <w:lvlJc w:val="left"/>
      <w:pPr>
        <w:tabs>
          <w:tab w:val="num" w:pos="5760"/>
        </w:tabs>
        <w:ind w:left="5760" w:hanging="360"/>
      </w:pPr>
    </w:lvl>
    <w:lvl w:ilvl="8" w:tplc="D090C99C" w:tentative="1">
      <w:start w:val="1"/>
      <w:numFmt w:val="lowerRoman"/>
      <w:lvlText w:val="%9."/>
      <w:lvlJc w:val="right"/>
      <w:pPr>
        <w:tabs>
          <w:tab w:val="num" w:pos="6480"/>
        </w:tabs>
        <w:ind w:left="6480" w:hanging="180"/>
      </w:pPr>
    </w:lvl>
  </w:abstractNum>
  <w:abstractNum w:abstractNumId="28" w15:restartNumberingAfterBreak="0">
    <w:nsid w:val="30FA1E05"/>
    <w:multiLevelType w:val="singleLevel"/>
    <w:tmpl w:val="C7DE08A0"/>
    <w:lvl w:ilvl="0">
      <w:start w:val="1"/>
      <w:numFmt w:val="bullet"/>
      <w:pStyle w:val="BULLET1"/>
      <w:lvlText w:val=""/>
      <w:lvlJc w:val="left"/>
      <w:pPr>
        <w:tabs>
          <w:tab w:val="num" w:pos="720"/>
        </w:tabs>
        <w:ind w:left="720" w:hanging="720"/>
      </w:pPr>
      <w:rPr>
        <w:rFonts w:ascii="Symbol" w:hAnsi="Symbol" w:hint="default"/>
      </w:rPr>
    </w:lvl>
  </w:abstractNum>
  <w:abstractNum w:abstractNumId="29" w15:restartNumberingAfterBreak="0">
    <w:nsid w:val="380D7F86"/>
    <w:multiLevelType w:val="hybridMultilevel"/>
    <w:tmpl w:val="1DBE5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3BDB1153"/>
    <w:multiLevelType w:val="singleLevel"/>
    <w:tmpl w:val="AE36FA18"/>
    <w:lvl w:ilvl="0">
      <w:start w:val="1"/>
      <w:numFmt w:val="bullet"/>
      <w:pStyle w:val="EUListBullet3"/>
      <w:lvlText w:val=""/>
      <w:lvlJc w:val="left"/>
      <w:pPr>
        <w:tabs>
          <w:tab w:val="num" w:pos="1211"/>
        </w:tabs>
        <w:ind w:left="425" w:firstLine="426"/>
      </w:pPr>
      <w:rPr>
        <w:rFonts w:ascii="Symbol" w:hAnsi="Symbol" w:cs="Times New Roman" w:hint="default"/>
        <w:color w:val="auto"/>
      </w:rPr>
    </w:lvl>
  </w:abstractNum>
  <w:abstractNum w:abstractNumId="31" w15:restartNumberingAfterBreak="0">
    <w:nsid w:val="46E909A4"/>
    <w:multiLevelType w:val="hybridMultilevel"/>
    <w:tmpl w:val="146818BE"/>
    <w:lvl w:ilvl="0" w:tplc="25F212A4">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7F30884"/>
    <w:multiLevelType w:val="multilevel"/>
    <w:tmpl w:val="1458F3E8"/>
    <w:lvl w:ilvl="0">
      <w:start w:val="1"/>
      <w:numFmt w:val="upperRoman"/>
      <w:pStyle w:val="1"/>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33" w15:restartNumberingAfterBreak="0">
    <w:nsid w:val="502C6CD9"/>
    <w:multiLevelType w:val="singleLevel"/>
    <w:tmpl w:val="25E29512"/>
    <w:lvl w:ilvl="0">
      <w:start w:val="1"/>
      <w:numFmt w:val="decimal"/>
      <w:pStyle w:val="Numberedlist"/>
      <w:lvlText w:val="%1."/>
      <w:lvlJc w:val="left"/>
      <w:pPr>
        <w:tabs>
          <w:tab w:val="num" w:pos="360"/>
        </w:tabs>
        <w:ind w:left="360" w:hanging="360"/>
      </w:pPr>
    </w:lvl>
  </w:abstractNum>
  <w:abstractNum w:abstractNumId="34" w15:restartNumberingAfterBreak="0">
    <w:nsid w:val="51335C06"/>
    <w:multiLevelType w:val="singleLevel"/>
    <w:tmpl w:val="30045C40"/>
    <w:lvl w:ilvl="0">
      <w:start w:val="1"/>
      <w:numFmt w:val="bullet"/>
      <w:pStyle w:val="Bulletedlist"/>
      <w:lvlText w:val=""/>
      <w:lvlJc w:val="left"/>
      <w:pPr>
        <w:tabs>
          <w:tab w:val="num" w:pos="360"/>
        </w:tabs>
        <w:ind w:left="360" w:hanging="360"/>
      </w:pPr>
      <w:rPr>
        <w:rFonts w:ascii="Symbol" w:hAnsi="Symbol" w:cs="Times New Roman" w:hint="default"/>
      </w:rPr>
    </w:lvl>
  </w:abstractNum>
  <w:abstractNum w:abstractNumId="35" w15:restartNumberingAfterBreak="0">
    <w:nsid w:val="53E243A1"/>
    <w:multiLevelType w:val="hybridMultilevel"/>
    <w:tmpl w:val="A2BA4266"/>
    <w:lvl w:ilvl="0" w:tplc="6D12B552">
      <w:start w:val="1"/>
      <w:numFmt w:val="bullet"/>
      <w:pStyle w:val="Bullet3"/>
      <w:lvlText w:val=""/>
      <w:lvlJc w:val="left"/>
      <w:pPr>
        <w:tabs>
          <w:tab w:val="num" w:pos="397"/>
        </w:tabs>
        <w:ind w:left="397" w:hanging="397"/>
      </w:pPr>
      <w:rPr>
        <w:rFonts w:ascii="Wingdings" w:hAnsi="Wingdings" w:hint="default"/>
      </w:rPr>
    </w:lvl>
    <w:lvl w:ilvl="1" w:tplc="7BC0FDAC" w:tentative="1">
      <w:start w:val="1"/>
      <w:numFmt w:val="bullet"/>
      <w:lvlText w:val="o"/>
      <w:lvlJc w:val="left"/>
      <w:pPr>
        <w:tabs>
          <w:tab w:val="num" w:pos="1440"/>
        </w:tabs>
        <w:ind w:left="1440" w:hanging="360"/>
      </w:pPr>
      <w:rPr>
        <w:rFonts w:ascii="Courier New" w:hAnsi="Courier New" w:hint="default"/>
      </w:rPr>
    </w:lvl>
    <w:lvl w:ilvl="2" w:tplc="7D2C7E28" w:tentative="1">
      <w:start w:val="1"/>
      <w:numFmt w:val="bullet"/>
      <w:lvlText w:val=""/>
      <w:lvlJc w:val="left"/>
      <w:pPr>
        <w:tabs>
          <w:tab w:val="num" w:pos="2160"/>
        </w:tabs>
        <w:ind w:left="2160" w:hanging="360"/>
      </w:pPr>
      <w:rPr>
        <w:rFonts w:ascii="Wingdings" w:hAnsi="Wingdings" w:hint="default"/>
      </w:rPr>
    </w:lvl>
    <w:lvl w:ilvl="3" w:tplc="530C6292" w:tentative="1">
      <w:start w:val="1"/>
      <w:numFmt w:val="bullet"/>
      <w:lvlText w:val=""/>
      <w:lvlJc w:val="left"/>
      <w:pPr>
        <w:tabs>
          <w:tab w:val="num" w:pos="2880"/>
        </w:tabs>
        <w:ind w:left="2880" w:hanging="360"/>
      </w:pPr>
      <w:rPr>
        <w:rFonts w:ascii="Symbol" w:hAnsi="Symbol" w:hint="default"/>
      </w:rPr>
    </w:lvl>
    <w:lvl w:ilvl="4" w:tplc="19CAB588" w:tentative="1">
      <w:start w:val="1"/>
      <w:numFmt w:val="bullet"/>
      <w:lvlText w:val="o"/>
      <w:lvlJc w:val="left"/>
      <w:pPr>
        <w:tabs>
          <w:tab w:val="num" w:pos="3600"/>
        </w:tabs>
        <w:ind w:left="3600" w:hanging="360"/>
      </w:pPr>
      <w:rPr>
        <w:rFonts w:ascii="Courier New" w:hAnsi="Courier New" w:hint="default"/>
      </w:rPr>
    </w:lvl>
    <w:lvl w:ilvl="5" w:tplc="A12A62BE" w:tentative="1">
      <w:start w:val="1"/>
      <w:numFmt w:val="bullet"/>
      <w:lvlText w:val=""/>
      <w:lvlJc w:val="left"/>
      <w:pPr>
        <w:tabs>
          <w:tab w:val="num" w:pos="4320"/>
        </w:tabs>
        <w:ind w:left="4320" w:hanging="360"/>
      </w:pPr>
      <w:rPr>
        <w:rFonts w:ascii="Wingdings" w:hAnsi="Wingdings" w:hint="default"/>
      </w:rPr>
    </w:lvl>
    <w:lvl w:ilvl="6" w:tplc="A6F6A96E" w:tentative="1">
      <w:start w:val="1"/>
      <w:numFmt w:val="bullet"/>
      <w:lvlText w:val=""/>
      <w:lvlJc w:val="left"/>
      <w:pPr>
        <w:tabs>
          <w:tab w:val="num" w:pos="5040"/>
        </w:tabs>
        <w:ind w:left="5040" w:hanging="360"/>
      </w:pPr>
      <w:rPr>
        <w:rFonts w:ascii="Symbol" w:hAnsi="Symbol" w:hint="default"/>
      </w:rPr>
    </w:lvl>
    <w:lvl w:ilvl="7" w:tplc="8578F4B6" w:tentative="1">
      <w:start w:val="1"/>
      <w:numFmt w:val="bullet"/>
      <w:lvlText w:val="o"/>
      <w:lvlJc w:val="left"/>
      <w:pPr>
        <w:tabs>
          <w:tab w:val="num" w:pos="5760"/>
        </w:tabs>
        <w:ind w:left="5760" w:hanging="360"/>
      </w:pPr>
      <w:rPr>
        <w:rFonts w:ascii="Courier New" w:hAnsi="Courier New" w:hint="default"/>
      </w:rPr>
    </w:lvl>
    <w:lvl w:ilvl="8" w:tplc="8C2ABDEE"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6C630BF"/>
    <w:multiLevelType w:val="hybridMultilevel"/>
    <w:tmpl w:val="92A2CDAE"/>
    <w:lvl w:ilvl="0" w:tplc="73FCF554">
      <w:start w:val="1"/>
      <w:numFmt w:val="decimal"/>
      <w:pStyle w:val="Reference"/>
      <w:lvlText w:val="[%1]"/>
      <w:lvlJc w:val="left"/>
      <w:pPr>
        <w:tabs>
          <w:tab w:val="num" w:pos="680"/>
        </w:tabs>
        <w:ind w:left="680" w:hanging="680"/>
      </w:pPr>
      <w:rPr>
        <w:rFonts w:ascii="Times New Roman" w:hAnsi="Times New Roman" w:hint="default"/>
        <w:b w:val="0"/>
        <w:i w:val="0"/>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7" w15:restartNumberingAfterBreak="0">
    <w:nsid w:val="5FD24F5A"/>
    <w:multiLevelType w:val="singleLevel"/>
    <w:tmpl w:val="0890ED50"/>
    <w:lvl w:ilvl="0">
      <w:start w:val="1"/>
      <w:numFmt w:val="bullet"/>
      <w:pStyle w:val="EUListBullet2"/>
      <w:lvlText w:val=""/>
      <w:lvlJc w:val="left"/>
      <w:pPr>
        <w:tabs>
          <w:tab w:val="num" w:pos="851"/>
        </w:tabs>
        <w:ind w:left="851" w:hanging="426"/>
      </w:pPr>
      <w:rPr>
        <w:rFonts w:ascii="Symbol" w:hAnsi="Symbol" w:cs="Times New Roman" w:hint="default"/>
        <w:color w:val="auto"/>
      </w:rPr>
    </w:lvl>
  </w:abstractNum>
  <w:abstractNum w:abstractNumId="38" w15:restartNumberingAfterBreak="0">
    <w:nsid w:val="63044D45"/>
    <w:multiLevelType w:val="singleLevel"/>
    <w:tmpl w:val="9BC8DCFC"/>
    <w:lvl w:ilvl="0">
      <w:start w:val="1"/>
      <w:numFmt w:val="bullet"/>
      <w:pStyle w:val="EUListBullet"/>
      <w:lvlText w:val=""/>
      <w:lvlJc w:val="left"/>
      <w:pPr>
        <w:tabs>
          <w:tab w:val="num" w:pos="425"/>
        </w:tabs>
        <w:ind w:left="425" w:hanging="425"/>
      </w:pPr>
      <w:rPr>
        <w:rFonts w:ascii="Symbol" w:hAnsi="Symbol" w:cs="Times New Roman" w:hint="default"/>
        <w:color w:val="auto"/>
      </w:rPr>
    </w:lvl>
  </w:abstractNum>
  <w:abstractNum w:abstractNumId="39" w15:restartNumberingAfterBreak="0">
    <w:nsid w:val="658B5D88"/>
    <w:multiLevelType w:val="hybridMultilevel"/>
    <w:tmpl w:val="1FCEADF8"/>
    <w:lvl w:ilvl="0" w:tplc="A1166A50">
      <w:start w:val="1"/>
      <w:numFmt w:val="bullet"/>
      <w:pStyle w:val="Bullet2"/>
      <w:lvlText w:val="−"/>
      <w:lvlJc w:val="left"/>
      <w:pPr>
        <w:tabs>
          <w:tab w:val="num" w:pos="644"/>
        </w:tabs>
        <w:ind w:left="644" w:hanging="360"/>
      </w:pPr>
      <w:rPr>
        <w:rFonts w:hAnsi="Arial" w:hint="default"/>
      </w:rPr>
    </w:lvl>
    <w:lvl w:ilvl="1" w:tplc="0EA4FF88" w:tentative="1">
      <w:start w:val="1"/>
      <w:numFmt w:val="bullet"/>
      <w:lvlText w:val="o"/>
      <w:lvlJc w:val="left"/>
      <w:pPr>
        <w:tabs>
          <w:tab w:val="num" w:pos="644"/>
        </w:tabs>
        <w:ind w:left="644" w:hanging="360"/>
      </w:pPr>
      <w:rPr>
        <w:rFonts w:ascii="Courier New" w:hAnsi="Courier New" w:hint="default"/>
      </w:rPr>
    </w:lvl>
    <w:lvl w:ilvl="2" w:tplc="B3182D72" w:tentative="1">
      <w:start w:val="1"/>
      <w:numFmt w:val="bullet"/>
      <w:lvlText w:val=""/>
      <w:lvlJc w:val="left"/>
      <w:pPr>
        <w:tabs>
          <w:tab w:val="num" w:pos="1364"/>
        </w:tabs>
        <w:ind w:left="1364" w:hanging="360"/>
      </w:pPr>
      <w:rPr>
        <w:rFonts w:ascii="Wingdings" w:hAnsi="Wingdings" w:hint="default"/>
      </w:rPr>
    </w:lvl>
    <w:lvl w:ilvl="3" w:tplc="FD0EB382" w:tentative="1">
      <w:start w:val="1"/>
      <w:numFmt w:val="bullet"/>
      <w:lvlText w:val=""/>
      <w:lvlJc w:val="left"/>
      <w:pPr>
        <w:tabs>
          <w:tab w:val="num" w:pos="2084"/>
        </w:tabs>
        <w:ind w:left="2084" w:hanging="360"/>
      </w:pPr>
      <w:rPr>
        <w:rFonts w:ascii="Symbol" w:hAnsi="Symbol" w:hint="default"/>
      </w:rPr>
    </w:lvl>
    <w:lvl w:ilvl="4" w:tplc="2C12184C" w:tentative="1">
      <w:start w:val="1"/>
      <w:numFmt w:val="bullet"/>
      <w:lvlText w:val="o"/>
      <w:lvlJc w:val="left"/>
      <w:pPr>
        <w:tabs>
          <w:tab w:val="num" w:pos="2804"/>
        </w:tabs>
        <w:ind w:left="2804" w:hanging="360"/>
      </w:pPr>
      <w:rPr>
        <w:rFonts w:ascii="Courier New" w:hAnsi="Courier New" w:hint="default"/>
      </w:rPr>
    </w:lvl>
    <w:lvl w:ilvl="5" w:tplc="9164545C" w:tentative="1">
      <w:start w:val="1"/>
      <w:numFmt w:val="bullet"/>
      <w:lvlText w:val=""/>
      <w:lvlJc w:val="left"/>
      <w:pPr>
        <w:tabs>
          <w:tab w:val="num" w:pos="3524"/>
        </w:tabs>
        <w:ind w:left="3524" w:hanging="360"/>
      </w:pPr>
      <w:rPr>
        <w:rFonts w:ascii="Wingdings" w:hAnsi="Wingdings" w:hint="default"/>
      </w:rPr>
    </w:lvl>
    <w:lvl w:ilvl="6" w:tplc="DB54AB74" w:tentative="1">
      <w:start w:val="1"/>
      <w:numFmt w:val="bullet"/>
      <w:lvlText w:val=""/>
      <w:lvlJc w:val="left"/>
      <w:pPr>
        <w:tabs>
          <w:tab w:val="num" w:pos="4244"/>
        </w:tabs>
        <w:ind w:left="4244" w:hanging="360"/>
      </w:pPr>
      <w:rPr>
        <w:rFonts w:ascii="Symbol" w:hAnsi="Symbol" w:hint="default"/>
      </w:rPr>
    </w:lvl>
    <w:lvl w:ilvl="7" w:tplc="F8DEF7B4" w:tentative="1">
      <w:start w:val="1"/>
      <w:numFmt w:val="bullet"/>
      <w:lvlText w:val="o"/>
      <w:lvlJc w:val="left"/>
      <w:pPr>
        <w:tabs>
          <w:tab w:val="num" w:pos="4964"/>
        </w:tabs>
        <w:ind w:left="4964" w:hanging="360"/>
      </w:pPr>
      <w:rPr>
        <w:rFonts w:ascii="Courier New" w:hAnsi="Courier New" w:hint="default"/>
      </w:rPr>
    </w:lvl>
    <w:lvl w:ilvl="8" w:tplc="35C4E838" w:tentative="1">
      <w:start w:val="1"/>
      <w:numFmt w:val="bullet"/>
      <w:lvlText w:val=""/>
      <w:lvlJc w:val="left"/>
      <w:pPr>
        <w:tabs>
          <w:tab w:val="num" w:pos="5684"/>
        </w:tabs>
        <w:ind w:left="5684" w:hanging="360"/>
      </w:pPr>
      <w:rPr>
        <w:rFonts w:ascii="Wingdings" w:hAnsi="Wingdings" w:hint="default"/>
      </w:rPr>
    </w:lvl>
  </w:abstractNum>
  <w:abstractNum w:abstractNumId="40" w15:restartNumberingAfterBreak="0">
    <w:nsid w:val="6A230B67"/>
    <w:multiLevelType w:val="hybridMultilevel"/>
    <w:tmpl w:val="A40610E0"/>
    <w:lvl w:ilvl="0" w:tplc="DA8A630A">
      <w:start w:val="1"/>
      <w:numFmt w:val="decimal"/>
      <w:pStyle w:val="42"/>
      <w:lvlText w:val="%1."/>
      <w:lvlJc w:val="left"/>
      <w:pPr>
        <w:tabs>
          <w:tab w:val="num" w:pos="360"/>
        </w:tabs>
        <w:ind w:left="360" w:hanging="360"/>
      </w:pPr>
      <w:rPr>
        <w:rFonts w:hint="default"/>
      </w:r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41" w15:restartNumberingAfterBreak="0">
    <w:nsid w:val="6A4A5ACE"/>
    <w:multiLevelType w:val="singleLevel"/>
    <w:tmpl w:val="1D967364"/>
    <w:lvl w:ilvl="0">
      <w:start w:val="1"/>
      <w:numFmt w:val="decimal"/>
      <w:pStyle w:val="ExecutiveSummary"/>
      <w:lvlText w:val="%1"/>
      <w:lvlJc w:val="left"/>
      <w:pPr>
        <w:tabs>
          <w:tab w:val="num" w:pos="720"/>
        </w:tabs>
        <w:ind w:left="720" w:hanging="720"/>
      </w:pPr>
    </w:lvl>
  </w:abstractNum>
  <w:abstractNum w:abstractNumId="42" w15:restartNumberingAfterBreak="0">
    <w:nsid w:val="6E7E1EE5"/>
    <w:multiLevelType w:val="hybridMultilevel"/>
    <w:tmpl w:val="0AE8BF20"/>
    <w:lvl w:ilvl="0" w:tplc="998C3DDA">
      <w:start w:val="1"/>
      <w:numFmt w:val="decimal"/>
      <w:lvlText w:val="%1."/>
      <w:lvlJc w:val="left"/>
      <w:pPr>
        <w:tabs>
          <w:tab w:val="num" w:pos="360"/>
        </w:tabs>
        <w:ind w:left="360" w:hanging="360"/>
      </w:pPr>
    </w:lvl>
    <w:lvl w:ilvl="1" w:tplc="57A6F46C">
      <w:start w:val="1"/>
      <w:numFmt w:val="decimal"/>
      <w:pStyle w:val="Num"/>
      <w:lvlText w:val="%2."/>
      <w:lvlJc w:val="left"/>
      <w:pPr>
        <w:tabs>
          <w:tab w:val="num" w:pos="1440"/>
        </w:tabs>
        <w:ind w:left="1440" w:hanging="360"/>
      </w:pPr>
      <w:rPr>
        <w:rFonts w:hint="default"/>
      </w:rPr>
    </w:lvl>
    <w:lvl w:ilvl="2" w:tplc="6B32C8DA" w:tentative="1">
      <w:start w:val="1"/>
      <w:numFmt w:val="lowerRoman"/>
      <w:lvlText w:val="%3."/>
      <w:lvlJc w:val="right"/>
      <w:pPr>
        <w:tabs>
          <w:tab w:val="num" w:pos="2160"/>
        </w:tabs>
        <w:ind w:left="2160" w:hanging="180"/>
      </w:pPr>
    </w:lvl>
    <w:lvl w:ilvl="3" w:tplc="034CEB82" w:tentative="1">
      <w:start w:val="1"/>
      <w:numFmt w:val="decimal"/>
      <w:lvlText w:val="%4."/>
      <w:lvlJc w:val="left"/>
      <w:pPr>
        <w:tabs>
          <w:tab w:val="num" w:pos="2880"/>
        </w:tabs>
        <w:ind w:left="2880" w:hanging="360"/>
      </w:pPr>
    </w:lvl>
    <w:lvl w:ilvl="4" w:tplc="71EE2CF8" w:tentative="1">
      <w:start w:val="1"/>
      <w:numFmt w:val="lowerLetter"/>
      <w:lvlText w:val="%5."/>
      <w:lvlJc w:val="left"/>
      <w:pPr>
        <w:tabs>
          <w:tab w:val="num" w:pos="3600"/>
        </w:tabs>
        <w:ind w:left="3600" w:hanging="360"/>
      </w:pPr>
    </w:lvl>
    <w:lvl w:ilvl="5" w:tplc="6F267516" w:tentative="1">
      <w:start w:val="1"/>
      <w:numFmt w:val="lowerRoman"/>
      <w:lvlText w:val="%6."/>
      <w:lvlJc w:val="right"/>
      <w:pPr>
        <w:tabs>
          <w:tab w:val="num" w:pos="4320"/>
        </w:tabs>
        <w:ind w:left="4320" w:hanging="180"/>
      </w:pPr>
    </w:lvl>
    <w:lvl w:ilvl="6" w:tplc="6F98AB38" w:tentative="1">
      <w:start w:val="1"/>
      <w:numFmt w:val="decimal"/>
      <w:lvlText w:val="%7."/>
      <w:lvlJc w:val="left"/>
      <w:pPr>
        <w:tabs>
          <w:tab w:val="num" w:pos="5040"/>
        </w:tabs>
        <w:ind w:left="5040" w:hanging="360"/>
      </w:pPr>
    </w:lvl>
    <w:lvl w:ilvl="7" w:tplc="0B8AE7E0" w:tentative="1">
      <w:start w:val="1"/>
      <w:numFmt w:val="lowerLetter"/>
      <w:lvlText w:val="%8."/>
      <w:lvlJc w:val="left"/>
      <w:pPr>
        <w:tabs>
          <w:tab w:val="num" w:pos="5760"/>
        </w:tabs>
        <w:ind w:left="5760" w:hanging="360"/>
      </w:pPr>
    </w:lvl>
    <w:lvl w:ilvl="8" w:tplc="2F1CA6D6" w:tentative="1">
      <w:start w:val="1"/>
      <w:numFmt w:val="lowerRoman"/>
      <w:lvlText w:val="%9."/>
      <w:lvlJc w:val="right"/>
      <w:pPr>
        <w:tabs>
          <w:tab w:val="num" w:pos="6480"/>
        </w:tabs>
        <w:ind w:left="6480" w:hanging="180"/>
      </w:pPr>
    </w:lvl>
  </w:abstractNum>
  <w:abstractNum w:abstractNumId="43" w15:restartNumberingAfterBreak="0">
    <w:nsid w:val="72FE58BD"/>
    <w:multiLevelType w:val="hybridMultilevel"/>
    <w:tmpl w:val="073268CA"/>
    <w:lvl w:ilvl="0" w:tplc="DA4AF94E">
      <w:start w:val="1"/>
      <w:numFmt w:val="bullet"/>
      <w:pStyle w:val="I1"/>
      <w:lvlText w:val=""/>
      <w:lvlJc w:val="left"/>
      <w:pPr>
        <w:tabs>
          <w:tab w:val="num" w:pos="360"/>
        </w:tabs>
        <w:ind w:left="360" w:hanging="360"/>
      </w:pPr>
      <w:rPr>
        <w:rFonts w:ascii="Symbol" w:hAnsi="Symbol" w:hint="default"/>
        <w:color w:val="auto"/>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87C7158"/>
    <w:multiLevelType w:val="multilevel"/>
    <w:tmpl w:val="8B00E2F2"/>
    <w:lvl w:ilvl="0">
      <w:start w:val="1"/>
      <w:numFmt w:val="decimal"/>
      <w:lvlText w:val="%1"/>
      <w:lvlJc w:val="left"/>
      <w:pPr>
        <w:tabs>
          <w:tab w:val="num" w:pos="360"/>
        </w:tabs>
        <w:ind w:left="360" w:hanging="360"/>
      </w:pPr>
      <w:rPr>
        <w:rFonts w:hint="default"/>
      </w:rPr>
    </w:lvl>
    <w:lvl w:ilvl="1">
      <w:start w:val="1"/>
      <w:numFmt w:val="decimal"/>
      <w:pStyle w:val="NormalVerdana"/>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BF66267"/>
    <w:multiLevelType w:val="singleLevel"/>
    <w:tmpl w:val="9E5A870E"/>
    <w:lvl w:ilvl="0">
      <w:start w:val="1"/>
      <w:numFmt w:val="bullet"/>
      <w:pStyle w:val="BulletedList0"/>
      <w:lvlText w:val=""/>
      <w:lvlJc w:val="left"/>
      <w:pPr>
        <w:tabs>
          <w:tab w:val="num" w:pos="360"/>
        </w:tabs>
        <w:ind w:left="360" w:hanging="360"/>
      </w:pPr>
      <w:rPr>
        <w:rFonts w:ascii="Symbol" w:hAnsi="Symbol" w:cs="Times New Roman" w:hint="default"/>
      </w:rPr>
    </w:lvl>
  </w:abstractNum>
  <w:num w:numId="1">
    <w:abstractNumId w:val="42"/>
  </w:num>
  <w:num w:numId="2">
    <w:abstractNumId w:val="24"/>
  </w:num>
  <w:num w:numId="3">
    <w:abstractNumId w:val="41"/>
  </w:num>
  <w:num w:numId="4">
    <w:abstractNumId w:val="28"/>
  </w:num>
  <w:num w:numId="5">
    <w:abstractNumId w:val="26"/>
  </w:num>
  <w:num w:numId="6">
    <w:abstractNumId w:val="19"/>
  </w:num>
  <w:num w:numId="7">
    <w:abstractNumId w:val="32"/>
  </w:num>
  <w:num w:numId="8">
    <w:abstractNumId w:val="23"/>
  </w:num>
  <w:num w:numId="9">
    <w:abstractNumId w:val="27"/>
  </w:num>
  <w:num w:numId="10">
    <w:abstractNumId w:val="39"/>
  </w:num>
  <w:num w:numId="11">
    <w:abstractNumId w:val="35"/>
  </w:num>
  <w:num w:numId="12">
    <w:abstractNumId w:val="31"/>
  </w:num>
  <w:num w:numId="13">
    <w:abstractNumId w:val="7"/>
  </w:num>
  <w:num w:numId="14">
    <w:abstractNumId w:val="40"/>
  </w:num>
  <w:num w:numId="15">
    <w:abstractNumId w:val="20"/>
  </w:num>
  <w:num w:numId="16">
    <w:abstractNumId w:val="30"/>
  </w:num>
  <w:num w:numId="17">
    <w:abstractNumId w:val="37"/>
  </w:num>
  <w:num w:numId="18">
    <w:abstractNumId w:val="21"/>
  </w:num>
  <w:num w:numId="19">
    <w:abstractNumId w:val="6"/>
  </w:num>
  <w:num w:numId="20">
    <w:abstractNumId w:val="5"/>
  </w:num>
  <w:num w:numId="21">
    <w:abstractNumId w:val="4"/>
  </w:num>
  <w:num w:numId="22">
    <w:abstractNumId w:val="3"/>
  </w:num>
  <w:num w:numId="23">
    <w:abstractNumId w:val="2"/>
  </w:num>
  <w:num w:numId="24">
    <w:abstractNumId w:val="1"/>
  </w:num>
  <w:num w:numId="25">
    <w:abstractNumId w:val="0"/>
  </w:num>
  <w:num w:numId="26">
    <w:abstractNumId w:val="25"/>
  </w:num>
  <w:num w:numId="27">
    <w:abstractNumId w:val="38"/>
  </w:num>
  <w:num w:numId="28">
    <w:abstractNumId w:val="45"/>
  </w:num>
  <w:num w:numId="29">
    <w:abstractNumId w:val="34"/>
  </w:num>
  <w:num w:numId="30">
    <w:abstractNumId w:val="33"/>
  </w:num>
  <w:num w:numId="31">
    <w:abstractNumId w:val="36"/>
  </w:num>
  <w:num w:numId="32">
    <w:abstractNumId w:val="44"/>
  </w:num>
  <w:num w:numId="33">
    <w:abstractNumId w:val="18"/>
  </w:num>
  <w:num w:numId="34">
    <w:abstractNumId w:val="43"/>
  </w:num>
  <w:num w:numId="35">
    <w:abstractNumId w:val="22"/>
  </w:num>
  <w:num w:numId="36">
    <w:abstractNumId w:val="8"/>
  </w:num>
  <w:num w:numId="37">
    <w:abstractNumId w:val="2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31B4"/>
    <w:rsid w:val="00000568"/>
    <w:rsid w:val="000008DA"/>
    <w:rsid w:val="000009CB"/>
    <w:rsid w:val="00003200"/>
    <w:rsid w:val="00003F08"/>
    <w:rsid w:val="00003FF5"/>
    <w:rsid w:val="000040AC"/>
    <w:rsid w:val="000049D7"/>
    <w:rsid w:val="00004F7F"/>
    <w:rsid w:val="000051AB"/>
    <w:rsid w:val="00005BBE"/>
    <w:rsid w:val="000067E2"/>
    <w:rsid w:val="0001086C"/>
    <w:rsid w:val="00011167"/>
    <w:rsid w:val="000112AF"/>
    <w:rsid w:val="00011AE7"/>
    <w:rsid w:val="00011CB8"/>
    <w:rsid w:val="00012242"/>
    <w:rsid w:val="0001367E"/>
    <w:rsid w:val="000137AE"/>
    <w:rsid w:val="00014B3E"/>
    <w:rsid w:val="00014BEF"/>
    <w:rsid w:val="00014C76"/>
    <w:rsid w:val="000154D9"/>
    <w:rsid w:val="000170ED"/>
    <w:rsid w:val="000201B9"/>
    <w:rsid w:val="00020EF4"/>
    <w:rsid w:val="0002122C"/>
    <w:rsid w:val="0002189A"/>
    <w:rsid w:val="00021BC0"/>
    <w:rsid w:val="00022C4C"/>
    <w:rsid w:val="00022E02"/>
    <w:rsid w:val="000230C1"/>
    <w:rsid w:val="000232D9"/>
    <w:rsid w:val="00023AC7"/>
    <w:rsid w:val="0002548E"/>
    <w:rsid w:val="000254AF"/>
    <w:rsid w:val="00026D4A"/>
    <w:rsid w:val="000275E7"/>
    <w:rsid w:val="00030A7C"/>
    <w:rsid w:val="000324E5"/>
    <w:rsid w:val="000325DE"/>
    <w:rsid w:val="00032BA9"/>
    <w:rsid w:val="00032D59"/>
    <w:rsid w:val="000331C1"/>
    <w:rsid w:val="0003340B"/>
    <w:rsid w:val="000336FC"/>
    <w:rsid w:val="00033AA1"/>
    <w:rsid w:val="000349AD"/>
    <w:rsid w:val="000356BF"/>
    <w:rsid w:val="0003623F"/>
    <w:rsid w:val="00036652"/>
    <w:rsid w:val="00041E1F"/>
    <w:rsid w:val="000422AB"/>
    <w:rsid w:val="00042970"/>
    <w:rsid w:val="0004300B"/>
    <w:rsid w:val="00043F35"/>
    <w:rsid w:val="000449DF"/>
    <w:rsid w:val="00044A89"/>
    <w:rsid w:val="00045B25"/>
    <w:rsid w:val="00045E90"/>
    <w:rsid w:val="0004600A"/>
    <w:rsid w:val="0004648E"/>
    <w:rsid w:val="00046895"/>
    <w:rsid w:val="00050412"/>
    <w:rsid w:val="00050561"/>
    <w:rsid w:val="00050D52"/>
    <w:rsid w:val="000521DC"/>
    <w:rsid w:val="00053E25"/>
    <w:rsid w:val="00053E91"/>
    <w:rsid w:val="000540DD"/>
    <w:rsid w:val="0005513E"/>
    <w:rsid w:val="000565F8"/>
    <w:rsid w:val="00056612"/>
    <w:rsid w:val="00057F6A"/>
    <w:rsid w:val="000615E1"/>
    <w:rsid w:val="000622A4"/>
    <w:rsid w:val="000632E8"/>
    <w:rsid w:val="0006392B"/>
    <w:rsid w:val="000650B1"/>
    <w:rsid w:val="00066866"/>
    <w:rsid w:val="00066B3B"/>
    <w:rsid w:val="00066B86"/>
    <w:rsid w:val="00066D9A"/>
    <w:rsid w:val="000677B5"/>
    <w:rsid w:val="00067F0C"/>
    <w:rsid w:val="0007090C"/>
    <w:rsid w:val="000727DB"/>
    <w:rsid w:val="00073139"/>
    <w:rsid w:val="00073656"/>
    <w:rsid w:val="000739C1"/>
    <w:rsid w:val="00073E13"/>
    <w:rsid w:val="000749D8"/>
    <w:rsid w:val="000751D7"/>
    <w:rsid w:val="000751EE"/>
    <w:rsid w:val="00076240"/>
    <w:rsid w:val="00076405"/>
    <w:rsid w:val="000764B3"/>
    <w:rsid w:val="00077006"/>
    <w:rsid w:val="00077199"/>
    <w:rsid w:val="00077640"/>
    <w:rsid w:val="00077F42"/>
    <w:rsid w:val="000802C0"/>
    <w:rsid w:val="00080D94"/>
    <w:rsid w:val="00081EA2"/>
    <w:rsid w:val="00082329"/>
    <w:rsid w:val="00083105"/>
    <w:rsid w:val="00083235"/>
    <w:rsid w:val="00083CFB"/>
    <w:rsid w:val="00085560"/>
    <w:rsid w:val="00086086"/>
    <w:rsid w:val="0008645A"/>
    <w:rsid w:val="00086585"/>
    <w:rsid w:val="00086657"/>
    <w:rsid w:val="000872EE"/>
    <w:rsid w:val="0008758A"/>
    <w:rsid w:val="00090A89"/>
    <w:rsid w:val="0009199F"/>
    <w:rsid w:val="00092AE4"/>
    <w:rsid w:val="000946C9"/>
    <w:rsid w:val="00094FC9"/>
    <w:rsid w:val="000960AB"/>
    <w:rsid w:val="00096550"/>
    <w:rsid w:val="000968D6"/>
    <w:rsid w:val="000972AC"/>
    <w:rsid w:val="000976C1"/>
    <w:rsid w:val="000977A9"/>
    <w:rsid w:val="000A0244"/>
    <w:rsid w:val="000A1B60"/>
    <w:rsid w:val="000A1BDA"/>
    <w:rsid w:val="000A28BE"/>
    <w:rsid w:val="000A3365"/>
    <w:rsid w:val="000A37AE"/>
    <w:rsid w:val="000A4A78"/>
    <w:rsid w:val="000A4D18"/>
    <w:rsid w:val="000A51AA"/>
    <w:rsid w:val="000A5B9C"/>
    <w:rsid w:val="000A6CDB"/>
    <w:rsid w:val="000A6CE4"/>
    <w:rsid w:val="000A6D51"/>
    <w:rsid w:val="000A6D9D"/>
    <w:rsid w:val="000A7DAA"/>
    <w:rsid w:val="000B019C"/>
    <w:rsid w:val="000B1EBD"/>
    <w:rsid w:val="000B24B6"/>
    <w:rsid w:val="000B34DB"/>
    <w:rsid w:val="000B3D6C"/>
    <w:rsid w:val="000B3E73"/>
    <w:rsid w:val="000B6887"/>
    <w:rsid w:val="000C01D4"/>
    <w:rsid w:val="000C251D"/>
    <w:rsid w:val="000C279C"/>
    <w:rsid w:val="000C5DC9"/>
    <w:rsid w:val="000C7382"/>
    <w:rsid w:val="000C7B6B"/>
    <w:rsid w:val="000D1FBB"/>
    <w:rsid w:val="000D24EC"/>
    <w:rsid w:val="000D2D27"/>
    <w:rsid w:val="000D2F8F"/>
    <w:rsid w:val="000D383A"/>
    <w:rsid w:val="000D436F"/>
    <w:rsid w:val="000D47F2"/>
    <w:rsid w:val="000D4F34"/>
    <w:rsid w:val="000D4FFA"/>
    <w:rsid w:val="000D5E53"/>
    <w:rsid w:val="000D7A55"/>
    <w:rsid w:val="000E0CEC"/>
    <w:rsid w:val="000E1372"/>
    <w:rsid w:val="000E1DF7"/>
    <w:rsid w:val="000E2275"/>
    <w:rsid w:val="000E241A"/>
    <w:rsid w:val="000E31DE"/>
    <w:rsid w:val="000E372F"/>
    <w:rsid w:val="000E6E42"/>
    <w:rsid w:val="000E7848"/>
    <w:rsid w:val="000E7B10"/>
    <w:rsid w:val="000E7D84"/>
    <w:rsid w:val="000F02F8"/>
    <w:rsid w:val="000F120C"/>
    <w:rsid w:val="000F145D"/>
    <w:rsid w:val="000F1C8A"/>
    <w:rsid w:val="000F219B"/>
    <w:rsid w:val="000F3F4F"/>
    <w:rsid w:val="000F4305"/>
    <w:rsid w:val="000F5374"/>
    <w:rsid w:val="000F5B7D"/>
    <w:rsid w:val="000F5F99"/>
    <w:rsid w:val="000F7080"/>
    <w:rsid w:val="000F78C3"/>
    <w:rsid w:val="000F7A55"/>
    <w:rsid w:val="000F7E5A"/>
    <w:rsid w:val="001001D4"/>
    <w:rsid w:val="001013EA"/>
    <w:rsid w:val="0010144F"/>
    <w:rsid w:val="00101D80"/>
    <w:rsid w:val="00104004"/>
    <w:rsid w:val="00104692"/>
    <w:rsid w:val="0010482C"/>
    <w:rsid w:val="001064BE"/>
    <w:rsid w:val="001067BF"/>
    <w:rsid w:val="00107079"/>
    <w:rsid w:val="001070C2"/>
    <w:rsid w:val="00107362"/>
    <w:rsid w:val="00107995"/>
    <w:rsid w:val="00107D86"/>
    <w:rsid w:val="00110FE1"/>
    <w:rsid w:val="00111528"/>
    <w:rsid w:val="001123CC"/>
    <w:rsid w:val="00113E33"/>
    <w:rsid w:val="00113F08"/>
    <w:rsid w:val="00114B5E"/>
    <w:rsid w:val="00115C36"/>
    <w:rsid w:val="00115F39"/>
    <w:rsid w:val="0011629A"/>
    <w:rsid w:val="001166FA"/>
    <w:rsid w:val="0011736C"/>
    <w:rsid w:val="00117F2B"/>
    <w:rsid w:val="001223D6"/>
    <w:rsid w:val="0012268C"/>
    <w:rsid w:val="0012272F"/>
    <w:rsid w:val="001237C6"/>
    <w:rsid w:val="00123F50"/>
    <w:rsid w:val="001257AB"/>
    <w:rsid w:val="00125BD1"/>
    <w:rsid w:val="00125E3C"/>
    <w:rsid w:val="00126DB9"/>
    <w:rsid w:val="00126E4C"/>
    <w:rsid w:val="001278A6"/>
    <w:rsid w:val="00130D5A"/>
    <w:rsid w:val="001328C1"/>
    <w:rsid w:val="00132FFA"/>
    <w:rsid w:val="00134018"/>
    <w:rsid w:val="001342AA"/>
    <w:rsid w:val="001367D2"/>
    <w:rsid w:val="001368D3"/>
    <w:rsid w:val="00136B1A"/>
    <w:rsid w:val="00136F46"/>
    <w:rsid w:val="00137C19"/>
    <w:rsid w:val="001407F9"/>
    <w:rsid w:val="00140974"/>
    <w:rsid w:val="0014111D"/>
    <w:rsid w:val="00141237"/>
    <w:rsid w:val="0014367A"/>
    <w:rsid w:val="0014406E"/>
    <w:rsid w:val="00144F42"/>
    <w:rsid w:val="00145DCC"/>
    <w:rsid w:val="001464E2"/>
    <w:rsid w:val="0014701F"/>
    <w:rsid w:val="00147045"/>
    <w:rsid w:val="0014711B"/>
    <w:rsid w:val="001474D1"/>
    <w:rsid w:val="00147821"/>
    <w:rsid w:val="00147D3B"/>
    <w:rsid w:val="0015011A"/>
    <w:rsid w:val="00150874"/>
    <w:rsid w:val="00150AA0"/>
    <w:rsid w:val="00151587"/>
    <w:rsid w:val="00151ECD"/>
    <w:rsid w:val="00153F7D"/>
    <w:rsid w:val="00154D6F"/>
    <w:rsid w:val="001551DB"/>
    <w:rsid w:val="0015635C"/>
    <w:rsid w:val="00156C2A"/>
    <w:rsid w:val="00156E25"/>
    <w:rsid w:val="00157C3D"/>
    <w:rsid w:val="00160D3A"/>
    <w:rsid w:val="0016197B"/>
    <w:rsid w:val="001637DB"/>
    <w:rsid w:val="0016404D"/>
    <w:rsid w:val="001641A0"/>
    <w:rsid w:val="00165A7C"/>
    <w:rsid w:val="00166223"/>
    <w:rsid w:val="001666BB"/>
    <w:rsid w:val="00166783"/>
    <w:rsid w:val="00166A51"/>
    <w:rsid w:val="001711FF"/>
    <w:rsid w:val="00171C92"/>
    <w:rsid w:val="00171D8B"/>
    <w:rsid w:val="001722F9"/>
    <w:rsid w:val="001754BC"/>
    <w:rsid w:val="00176601"/>
    <w:rsid w:val="00176B85"/>
    <w:rsid w:val="001809AC"/>
    <w:rsid w:val="0018104C"/>
    <w:rsid w:val="00181C35"/>
    <w:rsid w:val="001827B0"/>
    <w:rsid w:val="0018294B"/>
    <w:rsid w:val="001834C1"/>
    <w:rsid w:val="00183FEC"/>
    <w:rsid w:val="001845B3"/>
    <w:rsid w:val="00184603"/>
    <w:rsid w:val="00184E19"/>
    <w:rsid w:val="001865D5"/>
    <w:rsid w:val="001878B1"/>
    <w:rsid w:val="00187B56"/>
    <w:rsid w:val="00190872"/>
    <w:rsid w:val="00191EDB"/>
    <w:rsid w:val="001920B4"/>
    <w:rsid w:val="001926A4"/>
    <w:rsid w:val="00192E35"/>
    <w:rsid w:val="001935CD"/>
    <w:rsid w:val="00194189"/>
    <w:rsid w:val="00194385"/>
    <w:rsid w:val="00194AB2"/>
    <w:rsid w:val="00196095"/>
    <w:rsid w:val="001964C7"/>
    <w:rsid w:val="00197AB2"/>
    <w:rsid w:val="001A052C"/>
    <w:rsid w:val="001A158A"/>
    <w:rsid w:val="001A2495"/>
    <w:rsid w:val="001A4001"/>
    <w:rsid w:val="001A4307"/>
    <w:rsid w:val="001A457C"/>
    <w:rsid w:val="001A4BA5"/>
    <w:rsid w:val="001A4EB4"/>
    <w:rsid w:val="001A502B"/>
    <w:rsid w:val="001A6325"/>
    <w:rsid w:val="001A6696"/>
    <w:rsid w:val="001B04AC"/>
    <w:rsid w:val="001B1297"/>
    <w:rsid w:val="001B251E"/>
    <w:rsid w:val="001B2F1E"/>
    <w:rsid w:val="001B37EE"/>
    <w:rsid w:val="001B388F"/>
    <w:rsid w:val="001B4515"/>
    <w:rsid w:val="001B4693"/>
    <w:rsid w:val="001B66FB"/>
    <w:rsid w:val="001B68B3"/>
    <w:rsid w:val="001B7462"/>
    <w:rsid w:val="001B750A"/>
    <w:rsid w:val="001C1321"/>
    <w:rsid w:val="001C13CE"/>
    <w:rsid w:val="001C180F"/>
    <w:rsid w:val="001C297F"/>
    <w:rsid w:val="001C36FA"/>
    <w:rsid w:val="001C4150"/>
    <w:rsid w:val="001C5ADD"/>
    <w:rsid w:val="001C5C82"/>
    <w:rsid w:val="001C5D44"/>
    <w:rsid w:val="001D10BE"/>
    <w:rsid w:val="001D20E7"/>
    <w:rsid w:val="001D2764"/>
    <w:rsid w:val="001D3039"/>
    <w:rsid w:val="001D449A"/>
    <w:rsid w:val="001D6741"/>
    <w:rsid w:val="001D72A0"/>
    <w:rsid w:val="001D772B"/>
    <w:rsid w:val="001E01A3"/>
    <w:rsid w:val="001E0521"/>
    <w:rsid w:val="001E1AA2"/>
    <w:rsid w:val="001E1E2A"/>
    <w:rsid w:val="001E2734"/>
    <w:rsid w:val="001E2FF0"/>
    <w:rsid w:val="001E30AA"/>
    <w:rsid w:val="001E3579"/>
    <w:rsid w:val="001E4171"/>
    <w:rsid w:val="001E48C7"/>
    <w:rsid w:val="001E58A0"/>
    <w:rsid w:val="001E64B6"/>
    <w:rsid w:val="001E6ACB"/>
    <w:rsid w:val="001E7BCC"/>
    <w:rsid w:val="001E7D37"/>
    <w:rsid w:val="001F03CD"/>
    <w:rsid w:val="001F0F72"/>
    <w:rsid w:val="001F158A"/>
    <w:rsid w:val="001F37F4"/>
    <w:rsid w:val="001F6962"/>
    <w:rsid w:val="001F6DF7"/>
    <w:rsid w:val="001F7CDD"/>
    <w:rsid w:val="002001CA"/>
    <w:rsid w:val="00200266"/>
    <w:rsid w:val="00200EAD"/>
    <w:rsid w:val="00201024"/>
    <w:rsid w:val="00201652"/>
    <w:rsid w:val="00202314"/>
    <w:rsid w:val="00204D56"/>
    <w:rsid w:val="00205686"/>
    <w:rsid w:val="00206234"/>
    <w:rsid w:val="00206475"/>
    <w:rsid w:val="0020648B"/>
    <w:rsid w:val="0020701F"/>
    <w:rsid w:val="002075DE"/>
    <w:rsid w:val="002102AF"/>
    <w:rsid w:val="002104EE"/>
    <w:rsid w:val="0021117E"/>
    <w:rsid w:val="00211711"/>
    <w:rsid w:val="00211C0E"/>
    <w:rsid w:val="00211C68"/>
    <w:rsid w:val="0021250E"/>
    <w:rsid w:val="00213B04"/>
    <w:rsid w:val="0021433E"/>
    <w:rsid w:val="00214CCE"/>
    <w:rsid w:val="002151E8"/>
    <w:rsid w:val="00215738"/>
    <w:rsid w:val="00215F3A"/>
    <w:rsid w:val="002162A0"/>
    <w:rsid w:val="00216ED7"/>
    <w:rsid w:val="002202B6"/>
    <w:rsid w:val="00220AF8"/>
    <w:rsid w:val="00221C8A"/>
    <w:rsid w:val="00221E0F"/>
    <w:rsid w:val="002225D1"/>
    <w:rsid w:val="002228F1"/>
    <w:rsid w:val="00222C9B"/>
    <w:rsid w:val="0022481F"/>
    <w:rsid w:val="0022565C"/>
    <w:rsid w:val="00227762"/>
    <w:rsid w:val="00227860"/>
    <w:rsid w:val="00230518"/>
    <w:rsid w:val="00231140"/>
    <w:rsid w:val="00231C24"/>
    <w:rsid w:val="0023228E"/>
    <w:rsid w:val="00232E03"/>
    <w:rsid w:val="002333DB"/>
    <w:rsid w:val="002339AA"/>
    <w:rsid w:val="002340F5"/>
    <w:rsid w:val="00234791"/>
    <w:rsid w:val="00235DD3"/>
    <w:rsid w:val="00236104"/>
    <w:rsid w:val="002369BA"/>
    <w:rsid w:val="00236D03"/>
    <w:rsid w:val="0024005A"/>
    <w:rsid w:val="00240C1D"/>
    <w:rsid w:val="00241132"/>
    <w:rsid w:val="002426E3"/>
    <w:rsid w:val="00242AC5"/>
    <w:rsid w:val="00242BA0"/>
    <w:rsid w:val="00242D96"/>
    <w:rsid w:val="00243113"/>
    <w:rsid w:val="002434AC"/>
    <w:rsid w:val="00243804"/>
    <w:rsid w:val="002448A4"/>
    <w:rsid w:val="00244932"/>
    <w:rsid w:val="00244CCE"/>
    <w:rsid w:val="00245A2F"/>
    <w:rsid w:val="0024683E"/>
    <w:rsid w:val="00246849"/>
    <w:rsid w:val="002469C2"/>
    <w:rsid w:val="00246A67"/>
    <w:rsid w:val="00246F54"/>
    <w:rsid w:val="002473B8"/>
    <w:rsid w:val="00247893"/>
    <w:rsid w:val="0025004D"/>
    <w:rsid w:val="002510AF"/>
    <w:rsid w:val="002513F6"/>
    <w:rsid w:val="00254D4E"/>
    <w:rsid w:val="00255AD4"/>
    <w:rsid w:val="00256BD6"/>
    <w:rsid w:val="002573A3"/>
    <w:rsid w:val="00257869"/>
    <w:rsid w:val="00257B0B"/>
    <w:rsid w:val="0026125E"/>
    <w:rsid w:val="00261BA1"/>
    <w:rsid w:val="00263488"/>
    <w:rsid w:val="00263808"/>
    <w:rsid w:val="00265A6C"/>
    <w:rsid w:val="00265F9F"/>
    <w:rsid w:val="002662C4"/>
    <w:rsid w:val="002665A5"/>
    <w:rsid w:val="00266E5B"/>
    <w:rsid w:val="00270B42"/>
    <w:rsid w:val="00271B2A"/>
    <w:rsid w:val="00271DA3"/>
    <w:rsid w:val="002737CC"/>
    <w:rsid w:val="00273A4B"/>
    <w:rsid w:val="00273E1F"/>
    <w:rsid w:val="00273EC3"/>
    <w:rsid w:val="00274651"/>
    <w:rsid w:val="00274A34"/>
    <w:rsid w:val="002752FD"/>
    <w:rsid w:val="00275432"/>
    <w:rsid w:val="0027578E"/>
    <w:rsid w:val="0027587E"/>
    <w:rsid w:val="00276300"/>
    <w:rsid w:val="002818FB"/>
    <w:rsid w:val="0028426E"/>
    <w:rsid w:val="002843E9"/>
    <w:rsid w:val="00286F25"/>
    <w:rsid w:val="002879FB"/>
    <w:rsid w:val="00287D42"/>
    <w:rsid w:val="0029012E"/>
    <w:rsid w:val="00290211"/>
    <w:rsid w:val="0029047A"/>
    <w:rsid w:val="00290826"/>
    <w:rsid w:val="0029165C"/>
    <w:rsid w:val="0029260F"/>
    <w:rsid w:val="0029376D"/>
    <w:rsid w:val="0029383B"/>
    <w:rsid w:val="002940C1"/>
    <w:rsid w:val="002954A9"/>
    <w:rsid w:val="00295A91"/>
    <w:rsid w:val="002965AA"/>
    <w:rsid w:val="002968B1"/>
    <w:rsid w:val="00296955"/>
    <w:rsid w:val="00297800"/>
    <w:rsid w:val="002A0F59"/>
    <w:rsid w:val="002A1B35"/>
    <w:rsid w:val="002A21AF"/>
    <w:rsid w:val="002A25E1"/>
    <w:rsid w:val="002A2915"/>
    <w:rsid w:val="002A2EA1"/>
    <w:rsid w:val="002A44AB"/>
    <w:rsid w:val="002A483A"/>
    <w:rsid w:val="002A4CE5"/>
    <w:rsid w:val="002A52FC"/>
    <w:rsid w:val="002A5DAA"/>
    <w:rsid w:val="002A615A"/>
    <w:rsid w:val="002A679A"/>
    <w:rsid w:val="002B0907"/>
    <w:rsid w:val="002B132B"/>
    <w:rsid w:val="002B1987"/>
    <w:rsid w:val="002B19EE"/>
    <w:rsid w:val="002B1E54"/>
    <w:rsid w:val="002B28AC"/>
    <w:rsid w:val="002B2D67"/>
    <w:rsid w:val="002B2E25"/>
    <w:rsid w:val="002B3121"/>
    <w:rsid w:val="002B3138"/>
    <w:rsid w:val="002B3502"/>
    <w:rsid w:val="002B479B"/>
    <w:rsid w:val="002B5ED8"/>
    <w:rsid w:val="002B63C8"/>
    <w:rsid w:val="002B7CA8"/>
    <w:rsid w:val="002C1321"/>
    <w:rsid w:val="002C135D"/>
    <w:rsid w:val="002C356F"/>
    <w:rsid w:val="002C3975"/>
    <w:rsid w:val="002C456A"/>
    <w:rsid w:val="002C5AA4"/>
    <w:rsid w:val="002C61D0"/>
    <w:rsid w:val="002C6685"/>
    <w:rsid w:val="002C76AE"/>
    <w:rsid w:val="002C7814"/>
    <w:rsid w:val="002D0134"/>
    <w:rsid w:val="002D26C8"/>
    <w:rsid w:val="002D4D51"/>
    <w:rsid w:val="002D54B8"/>
    <w:rsid w:val="002D64CB"/>
    <w:rsid w:val="002D70EC"/>
    <w:rsid w:val="002D7172"/>
    <w:rsid w:val="002D7356"/>
    <w:rsid w:val="002E2371"/>
    <w:rsid w:val="002E2CC7"/>
    <w:rsid w:val="002E2F7F"/>
    <w:rsid w:val="002E35E1"/>
    <w:rsid w:val="002E5454"/>
    <w:rsid w:val="002E54A4"/>
    <w:rsid w:val="002E71E2"/>
    <w:rsid w:val="002F057E"/>
    <w:rsid w:val="002F0580"/>
    <w:rsid w:val="002F081F"/>
    <w:rsid w:val="002F11AC"/>
    <w:rsid w:val="002F1549"/>
    <w:rsid w:val="002F233D"/>
    <w:rsid w:val="002F2CCA"/>
    <w:rsid w:val="002F45B1"/>
    <w:rsid w:val="002F4763"/>
    <w:rsid w:val="002F5683"/>
    <w:rsid w:val="002F569E"/>
    <w:rsid w:val="002F6CBF"/>
    <w:rsid w:val="002F724A"/>
    <w:rsid w:val="003002AE"/>
    <w:rsid w:val="00300A93"/>
    <w:rsid w:val="00300D1E"/>
    <w:rsid w:val="00300D9D"/>
    <w:rsid w:val="00301E99"/>
    <w:rsid w:val="00302653"/>
    <w:rsid w:val="00303299"/>
    <w:rsid w:val="003037EB"/>
    <w:rsid w:val="0030388E"/>
    <w:rsid w:val="00303F5F"/>
    <w:rsid w:val="00304C48"/>
    <w:rsid w:val="00304FEA"/>
    <w:rsid w:val="00305CD1"/>
    <w:rsid w:val="0030679A"/>
    <w:rsid w:val="00306CAE"/>
    <w:rsid w:val="00307FBA"/>
    <w:rsid w:val="00310735"/>
    <w:rsid w:val="003112B4"/>
    <w:rsid w:val="00311629"/>
    <w:rsid w:val="003121EA"/>
    <w:rsid w:val="003128EA"/>
    <w:rsid w:val="0031353B"/>
    <w:rsid w:val="00313E61"/>
    <w:rsid w:val="00314537"/>
    <w:rsid w:val="00314E69"/>
    <w:rsid w:val="00315B3B"/>
    <w:rsid w:val="00316882"/>
    <w:rsid w:val="00317D14"/>
    <w:rsid w:val="00320959"/>
    <w:rsid w:val="003214C4"/>
    <w:rsid w:val="003216A1"/>
    <w:rsid w:val="00321E14"/>
    <w:rsid w:val="003221D5"/>
    <w:rsid w:val="0032311B"/>
    <w:rsid w:val="00323C3D"/>
    <w:rsid w:val="00324D2C"/>
    <w:rsid w:val="0032526D"/>
    <w:rsid w:val="003259D0"/>
    <w:rsid w:val="00325DFA"/>
    <w:rsid w:val="0032627A"/>
    <w:rsid w:val="00326A8C"/>
    <w:rsid w:val="00327E6C"/>
    <w:rsid w:val="00330782"/>
    <w:rsid w:val="0033121F"/>
    <w:rsid w:val="0033133B"/>
    <w:rsid w:val="00331670"/>
    <w:rsid w:val="00332981"/>
    <w:rsid w:val="00333B93"/>
    <w:rsid w:val="00334DE5"/>
    <w:rsid w:val="003359CE"/>
    <w:rsid w:val="00335DAF"/>
    <w:rsid w:val="00335EB4"/>
    <w:rsid w:val="003367D9"/>
    <w:rsid w:val="00336FC1"/>
    <w:rsid w:val="00337062"/>
    <w:rsid w:val="00337655"/>
    <w:rsid w:val="00337F10"/>
    <w:rsid w:val="00340E05"/>
    <w:rsid w:val="003412C1"/>
    <w:rsid w:val="00341877"/>
    <w:rsid w:val="003418C2"/>
    <w:rsid w:val="0034207C"/>
    <w:rsid w:val="00342135"/>
    <w:rsid w:val="003440A1"/>
    <w:rsid w:val="00344EB8"/>
    <w:rsid w:val="0034520E"/>
    <w:rsid w:val="00351218"/>
    <w:rsid w:val="003512DF"/>
    <w:rsid w:val="00352320"/>
    <w:rsid w:val="00352D9A"/>
    <w:rsid w:val="0035362E"/>
    <w:rsid w:val="00353A28"/>
    <w:rsid w:val="00353B34"/>
    <w:rsid w:val="00356FCA"/>
    <w:rsid w:val="00357D78"/>
    <w:rsid w:val="003601EA"/>
    <w:rsid w:val="00360341"/>
    <w:rsid w:val="003609E7"/>
    <w:rsid w:val="00361C85"/>
    <w:rsid w:val="00362EDD"/>
    <w:rsid w:val="0036396B"/>
    <w:rsid w:val="00364A47"/>
    <w:rsid w:val="00364EE6"/>
    <w:rsid w:val="003652ED"/>
    <w:rsid w:val="00365968"/>
    <w:rsid w:val="00366D3E"/>
    <w:rsid w:val="00367126"/>
    <w:rsid w:val="00367524"/>
    <w:rsid w:val="00367A24"/>
    <w:rsid w:val="00370721"/>
    <w:rsid w:val="003713FC"/>
    <w:rsid w:val="003721D0"/>
    <w:rsid w:val="00373BBA"/>
    <w:rsid w:val="00374880"/>
    <w:rsid w:val="00374C82"/>
    <w:rsid w:val="0037612C"/>
    <w:rsid w:val="00376209"/>
    <w:rsid w:val="00376361"/>
    <w:rsid w:val="00376FBC"/>
    <w:rsid w:val="0037776D"/>
    <w:rsid w:val="00377DEB"/>
    <w:rsid w:val="0038062B"/>
    <w:rsid w:val="003815DF"/>
    <w:rsid w:val="00382958"/>
    <w:rsid w:val="00382CF9"/>
    <w:rsid w:val="00382F0D"/>
    <w:rsid w:val="0038327C"/>
    <w:rsid w:val="003833F0"/>
    <w:rsid w:val="00383C98"/>
    <w:rsid w:val="0038456C"/>
    <w:rsid w:val="0038554F"/>
    <w:rsid w:val="003860E3"/>
    <w:rsid w:val="0038672A"/>
    <w:rsid w:val="00386E06"/>
    <w:rsid w:val="003879A6"/>
    <w:rsid w:val="003879C9"/>
    <w:rsid w:val="00390320"/>
    <w:rsid w:val="00390779"/>
    <w:rsid w:val="00393C26"/>
    <w:rsid w:val="00393E33"/>
    <w:rsid w:val="00394628"/>
    <w:rsid w:val="003947BA"/>
    <w:rsid w:val="00394EE0"/>
    <w:rsid w:val="00394F20"/>
    <w:rsid w:val="003954E7"/>
    <w:rsid w:val="00396008"/>
    <w:rsid w:val="003963DE"/>
    <w:rsid w:val="00396D23"/>
    <w:rsid w:val="003A0A5A"/>
    <w:rsid w:val="003A127F"/>
    <w:rsid w:val="003A1710"/>
    <w:rsid w:val="003A1DA8"/>
    <w:rsid w:val="003A1E7B"/>
    <w:rsid w:val="003A1FBF"/>
    <w:rsid w:val="003A2D0D"/>
    <w:rsid w:val="003A2DE5"/>
    <w:rsid w:val="003A3737"/>
    <w:rsid w:val="003A4FBF"/>
    <w:rsid w:val="003A52C6"/>
    <w:rsid w:val="003A5B23"/>
    <w:rsid w:val="003A6056"/>
    <w:rsid w:val="003A7CB5"/>
    <w:rsid w:val="003B01D4"/>
    <w:rsid w:val="003B059F"/>
    <w:rsid w:val="003B05D1"/>
    <w:rsid w:val="003B06D7"/>
    <w:rsid w:val="003B10AA"/>
    <w:rsid w:val="003B1B09"/>
    <w:rsid w:val="003B25F7"/>
    <w:rsid w:val="003B32D9"/>
    <w:rsid w:val="003B3D31"/>
    <w:rsid w:val="003B5D28"/>
    <w:rsid w:val="003B5DDA"/>
    <w:rsid w:val="003B6312"/>
    <w:rsid w:val="003B6602"/>
    <w:rsid w:val="003B6AD8"/>
    <w:rsid w:val="003C00CD"/>
    <w:rsid w:val="003C049A"/>
    <w:rsid w:val="003C04DF"/>
    <w:rsid w:val="003C0D24"/>
    <w:rsid w:val="003C1C73"/>
    <w:rsid w:val="003C1FA8"/>
    <w:rsid w:val="003C23DC"/>
    <w:rsid w:val="003C5813"/>
    <w:rsid w:val="003C669C"/>
    <w:rsid w:val="003C6A27"/>
    <w:rsid w:val="003C780F"/>
    <w:rsid w:val="003D00C0"/>
    <w:rsid w:val="003D11F0"/>
    <w:rsid w:val="003D2271"/>
    <w:rsid w:val="003D2D23"/>
    <w:rsid w:val="003D30DF"/>
    <w:rsid w:val="003D336B"/>
    <w:rsid w:val="003D41D8"/>
    <w:rsid w:val="003D423E"/>
    <w:rsid w:val="003D4B94"/>
    <w:rsid w:val="003D6264"/>
    <w:rsid w:val="003D6B46"/>
    <w:rsid w:val="003D6C28"/>
    <w:rsid w:val="003D6DBB"/>
    <w:rsid w:val="003D6DC3"/>
    <w:rsid w:val="003E139F"/>
    <w:rsid w:val="003E160D"/>
    <w:rsid w:val="003E1D44"/>
    <w:rsid w:val="003E2792"/>
    <w:rsid w:val="003E2EF0"/>
    <w:rsid w:val="003E4CBB"/>
    <w:rsid w:val="003E533A"/>
    <w:rsid w:val="003E54FE"/>
    <w:rsid w:val="003E56FA"/>
    <w:rsid w:val="003E59DF"/>
    <w:rsid w:val="003E6ABB"/>
    <w:rsid w:val="003E6B7B"/>
    <w:rsid w:val="003E6DBE"/>
    <w:rsid w:val="003E7858"/>
    <w:rsid w:val="003F005D"/>
    <w:rsid w:val="003F00E3"/>
    <w:rsid w:val="003F1948"/>
    <w:rsid w:val="003F1BD0"/>
    <w:rsid w:val="003F1E90"/>
    <w:rsid w:val="003F2156"/>
    <w:rsid w:val="003F2186"/>
    <w:rsid w:val="003F22AA"/>
    <w:rsid w:val="003F2501"/>
    <w:rsid w:val="003F2F63"/>
    <w:rsid w:val="003F44FE"/>
    <w:rsid w:val="003F5704"/>
    <w:rsid w:val="003F5BFD"/>
    <w:rsid w:val="003F67C3"/>
    <w:rsid w:val="003F6DDF"/>
    <w:rsid w:val="003F74DA"/>
    <w:rsid w:val="00400045"/>
    <w:rsid w:val="00400284"/>
    <w:rsid w:val="004010DD"/>
    <w:rsid w:val="00401426"/>
    <w:rsid w:val="00401CB3"/>
    <w:rsid w:val="00402656"/>
    <w:rsid w:val="00402CEB"/>
    <w:rsid w:val="004030AA"/>
    <w:rsid w:val="00403ACC"/>
    <w:rsid w:val="00404296"/>
    <w:rsid w:val="00405D68"/>
    <w:rsid w:val="0040610E"/>
    <w:rsid w:val="00406201"/>
    <w:rsid w:val="00406286"/>
    <w:rsid w:val="00407650"/>
    <w:rsid w:val="004101B1"/>
    <w:rsid w:val="0041064E"/>
    <w:rsid w:val="00412FDE"/>
    <w:rsid w:val="00413B66"/>
    <w:rsid w:val="004144B3"/>
    <w:rsid w:val="00415A30"/>
    <w:rsid w:val="00415F1B"/>
    <w:rsid w:val="00416EE0"/>
    <w:rsid w:val="0041729F"/>
    <w:rsid w:val="00417F88"/>
    <w:rsid w:val="0042015C"/>
    <w:rsid w:val="0042034F"/>
    <w:rsid w:val="00421E9E"/>
    <w:rsid w:val="00422115"/>
    <w:rsid w:val="0042294E"/>
    <w:rsid w:val="00423C0D"/>
    <w:rsid w:val="0042416A"/>
    <w:rsid w:val="0042690B"/>
    <w:rsid w:val="0042698D"/>
    <w:rsid w:val="00430548"/>
    <w:rsid w:val="00430CE3"/>
    <w:rsid w:val="00433CFA"/>
    <w:rsid w:val="00433EC0"/>
    <w:rsid w:val="00436079"/>
    <w:rsid w:val="00436BF1"/>
    <w:rsid w:val="00436F16"/>
    <w:rsid w:val="00437B60"/>
    <w:rsid w:val="00440A3F"/>
    <w:rsid w:val="00441666"/>
    <w:rsid w:val="00442337"/>
    <w:rsid w:val="004424FE"/>
    <w:rsid w:val="00443A2E"/>
    <w:rsid w:val="004453E3"/>
    <w:rsid w:val="00445A8F"/>
    <w:rsid w:val="00446EB3"/>
    <w:rsid w:val="0045113B"/>
    <w:rsid w:val="00451532"/>
    <w:rsid w:val="00451984"/>
    <w:rsid w:val="00451DB1"/>
    <w:rsid w:val="00453652"/>
    <w:rsid w:val="0045397B"/>
    <w:rsid w:val="00453DE1"/>
    <w:rsid w:val="00454379"/>
    <w:rsid w:val="00454EF8"/>
    <w:rsid w:val="00455DF4"/>
    <w:rsid w:val="004564DC"/>
    <w:rsid w:val="00457063"/>
    <w:rsid w:val="00457660"/>
    <w:rsid w:val="004579DB"/>
    <w:rsid w:val="004602C3"/>
    <w:rsid w:val="00460A0B"/>
    <w:rsid w:val="00460B04"/>
    <w:rsid w:val="00460B33"/>
    <w:rsid w:val="00460C3E"/>
    <w:rsid w:val="00463D49"/>
    <w:rsid w:val="00463DD0"/>
    <w:rsid w:val="004652AE"/>
    <w:rsid w:val="004665B7"/>
    <w:rsid w:val="00466B7F"/>
    <w:rsid w:val="00467503"/>
    <w:rsid w:val="00470657"/>
    <w:rsid w:val="0047076A"/>
    <w:rsid w:val="00470C49"/>
    <w:rsid w:val="00470C6C"/>
    <w:rsid w:val="00471D23"/>
    <w:rsid w:val="0047257B"/>
    <w:rsid w:val="004727BD"/>
    <w:rsid w:val="004733FA"/>
    <w:rsid w:val="00474FEC"/>
    <w:rsid w:val="00475D32"/>
    <w:rsid w:val="0047711B"/>
    <w:rsid w:val="004776D6"/>
    <w:rsid w:val="004811E3"/>
    <w:rsid w:val="0048165C"/>
    <w:rsid w:val="00482F8A"/>
    <w:rsid w:val="00483D0B"/>
    <w:rsid w:val="00483F3A"/>
    <w:rsid w:val="004843EC"/>
    <w:rsid w:val="0048566F"/>
    <w:rsid w:val="00485EFC"/>
    <w:rsid w:val="004866CC"/>
    <w:rsid w:val="00491F94"/>
    <w:rsid w:val="0049213C"/>
    <w:rsid w:val="00492819"/>
    <w:rsid w:val="00494DEA"/>
    <w:rsid w:val="004957ED"/>
    <w:rsid w:val="00495CBB"/>
    <w:rsid w:val="00495DA0"/>
    <w:rsid w:val="004960DB"/>
    <w:rsid w:val="00496834"/>
    <w:rsid w:val="00496C7F"/>
    <w:rsid w:val="00496FEF"/>
    <w:rsid w:val="0049702E"/>
    <w:rsid w:val="00497B32"/>
    <w:rsid w:val="004A1F74"/>
    <w:rsid w:val="004A31F5"/>
    <w:rsid w:val="004A4E30"/>
    <w:rsid w:val="004A6EF4"/>
    <w:rsid w:val="004B0D2F"/>
    <w:rsid w:val="004B18F2"/>
    <w:rsid w:val="004B1D67"/>
    <w:rsid w:val="004B1DF3"/>
    <w:rsid w:val="004B6A1A"/>
    <w:rsid w:val="004B6F18"/>
    <w:rsid w:val="004B7167"/>
    <w:rsid w:val="004C0F40"/>
    <w:rsid w:val="004C233C"/>
    <w:rsid w:val="004C4671"/>
    <w:rsid w:val="004C4A1C"/>
    <w:rsid w:val="004C4A8F"/>
    <w:rsid w:val="004C4D5F"/>
    <w:rsid w:val="004C4E26"/>
    <w:rsid w:val="004C4EDA"/>
    <w:rsid w:val="004C5E6E"/>
    <w:rsid w:val="004C5F4C"/>
    <w:rsid w:val="004C66DE"/>
    <w:rsid w:val="004D028D"/>
    <w:rsid w:val="004D0679"/>
    <w:rsid w:val="004D0714"/>
    <w:rsid w:val="004D12A5"/>
    <w:rsid w:val="004D2746"/>
    <w:rsid w:val="004D27E8"/>
    <w:rsid w:val="004D39BF"/>
    <w:rsid w:val="004D3B6E"/>
    <w:rsid w:val="004D4F71"/>
    <w:rsid w:val="004D5F89"/>
    <w:rsid w:val="004D6093"/>
    <w:rsid w:val="004D677F"/>
    <w:rsid w:val="004D7C98"/>
    <w:rsid w:val="004E1699"/>
    <w:rsid w:val="004E24D0"/>
    <w:rsid w:val="004E2855"/>
    <w:rsid w:val="004E3746"/>
    <w:rsid w:val="004E4079"/>
    <w:rsid w:val="004E4456"/>
    <w:rsid w:val="004E4B06"/>
    <w:rsid w:val="004E51DD"/>
    <w:rsid w:val="004E657B"/>
    <w:rsid w:val="004E696A"/>
    <w:rsid w:val="004E7280"/>
    <w:rsid w:val="004E7338"/>
    <w:rsid w:val="004E7576"/>
    <w:rsid w:val="004F0142"/>
    <w:rsid w:val="004F08CF"/>
    <w:rsid w:val="004F0A95"/>
    <w:rsid w:val="004F0FBD"/>
    <w:rsid w:val="004F2CCE"/>
    <w:rsid w:val="004F2FF9"/>
    <w:rsid w:val="004F39A3"/>
    <w:rsid w:val="004F400A"/>
    <w:rsid w:val="004F4190"/>
    <w:rsid w:val="004F44EB"/>
    <w:rsid w:val="004F5F12"/>
    <w:rsid w:val="004F61C4"/>
    <w:rsid w:val="004F6B55"/>
    <w:rsid w:val="00500812"/>
    <w:rsid w:val="00500B9D"/>
    <w:rsid w:val="00500BEB"/>
    <w:rsid w:val="00500D71"/>
    <w:rsid w:val="00501754"/>
    <w:rsid w:val="00501E23"/>
    <w:rsid w:val="00502078"/>
    <w:rsid w:val="005023F2"/>
    <w:rsid w:val="0050241D"/>
    <w:rsid w:val="00502FD0"/>
    <w:rsid w:val="00503C4F"/>
    <w:rsid w:val="00505652"/>
    <w:rsid w:val="00506E34"/>
    <w:rsid w:val="005076F1"/>
    <w:rsid w:val="00510D73"/>
    <w:rsid w:val="005115E1"/>
    <w:rsid w:val="00513ACF"/>
    <w:rsid w:val="005146B3"/>
    <w:rsid w:val="00514983"/>
    <w:rsid w:val="00515FDC"/>
    <w:rsid w:val="005175BF"/>
    <w:rsid w:val="00517D89"/>
    <w:rsid w:val="00517F93"/>
    <w:rsid w:val="0052014D"/>
    <w:rsid w:val="00520C40"/>
    <w:rsid w:val="00520EBB"/>
    <w:rsid w:val="00521D47"/>
    <w:rsid w:val="005228CD"/>
    <w:rsid w:val="00522DDA"/>
    <w:rsid w:val="005234E1"/>
    <w:rsid w:val="00524603"/>
    <w:rsid w:val="00524E9F"/>
    <w:rsid w:val="00525B3C"/>
    <w:rsid w:val="00526693"/>
    <w:rsid w:val="005269B9"/>
    <w:rsid w:val="00527347"/>
    <w:rsid w:val="00527EB5"/>
    <w:rsid w:val="00530909"/>
    <w:rsid w:val="00530F9B"/>
    <w:rsid w:val="00531FB6"/>
    <w:rsid w:val="00532536"/>
    <w:rsid w:val="00532975"/>
    <w:rsid w:val="00533383"/>
    <w:rsid w:val="00534956"/>
    <w:rsid w:val="00537A92"/>
    <w:rsid w:val="00541062"/>
    <w:rsid w:val="00542CCB"/>
    <w:rsid w:val="005441A1"/>
    <w:rsid w:val="0054422B"/>
    <w:rsid w:val="005448A0"/>
    <w:rsid w:val="0054492C"/>
    <w:rsid w:val="00544AC9"/>
    <w:rsid w:val="00544E4B"/>
    <w:rsid w:val="0054523A"/>
    <w:rsid w:val="005454B7"/>
    <w:rsid w:val="00545B66"/>
    <w:rsid w:val="0054648D"/>
    <w:rsid w:val="0054757F"/>
    <w:rsid w:val="005507D5"/>
    <w:rsid w:val="00551251"/>
    <w:rsid w:val="00552E8D"/>
    <w:rsid w:val="005535FD"/>
    <w:rsid w:val="00553B88"/>
    <w:rsid w:val="00553E79"/>
    <w:rsid w:val="00554CF4"/>
    <w:rsid w:val="00556706"/>
    <w:rsid w:val="00556B36"/>
    <w:rsid w:val="00560368"/>
    <w:rsid w:val="00561302"/>
    <w:rsid w:val="00561895"/>
    <w:rsid w:val="00562354"/>
    <w:rsid w:val="00563337"/>
    <w:rsid w:val="005636D0"/>
    <w:rsid w:val="00563CDC"/>
    <w:rsid w:val="005642C1"/>
    <w:rsid w:val="005657D2"/>
    <w:rsid w:val="0056608C"/>
    <w:rsid w:val="005668F7"/>
    <w:rsid w:val="00566C70"/>
    <w:rsid w:val="00566F7A"/>
    <w:rsid w:val="0056798F"/>
    <w:rsid w:val="00570C4E"/>
    <w:rsid w:val="00570E46"/>
    <w:rsid w:val="0057237E"/>
    <w:rsid w:val="005724F6"/>
    <w:rsid w:val="00572E94"/>
    <w:rsid w:val="00573819"/>
    <w:rsid w:val="00574324"/>
    <w:rsid w:val="00574EF9"/>
    <w:rsid w:val="005765D1"/>
    <w:rsid w:val="00576645"/>
    <w:rsid w:val="0057711B"/>
    <w:rsid w:val="00577AED"/>
    <w:rsid w:val="00580236"/>
    <w:rsid w:val="00580F8F"/>
    <w:rsid w:val="00581A38"/>
    <w:rsid w:val="00581B91"/>
    <w:rsid w:val="00582669"/>
    <w:rsid w:val="0058403B"/>
    <w:rsid w:val="005847B8"/>
    <w:rsid w:val="00585681"/>
    <w:rsid w:val="005871AC"/>
    <w:rsid w:val="00587AA4"/>
    <w:rsid w:val="00591C76"/>
    <w:rsid w:val="00591E3A"/>
    <w:rsid w:val="00591F81"/>
    <w:rsid w:val="0059267B"/>
    <w:rsid w:val="00592C85"/>
    <w:rsid w:val="00593C98"/>
    <w:rsid w:val="00594812"/>
    <w:rsid w:val="00596CE8"/>
    <w:rsid w:val="005974F1"/>
    <w:rsid w:val="0059754A"/>
    <w:rsid w:val="00597EE3"/>
    <w:rsid w:val="005A03A6"/>
    <w:rsid w:val="005A2771"/>
    <w:rsid w:val="005A2997"/>
    <w:rsid w:val="005A3B70"/>
    <w:rsid w:val="005A508F"/>
    <w:rsid w:val="005A543E"/>
    <w:rsid w:val="005B0446"/>
    <w:rsid w:val="005B0F88"/>
    <w:rsid w:val="005B11EC"/>
    <w:rsid w:val="005B1445"/>
    <w:rsid w:val="005B227B"/>
    <w:rsid w:val="005B2670"/>
    <w:rsid w:val="005B2F92"/>
    <w:rsid w:val="005B3900"/>
    <w:rsid w:val="005B39DB"/>
    <w:rsid w:val="005B3BA8"/>
    <w:rsid w:val="005B4CB3"/>
    <w:rsid w:val="005B567E"/>
    <w:rsid w:val="005B6A05"/>
    <w:rsid w:val="005B7242"/>
    <w:rsid w:val="005B72AB"/>
    <w:rsid w:val="005B7893"/>
    <w:rsid w:val="005B7B1E"/>
    <w:rsid w:val="005C1733"/>
    <w:rsid w:val="005C2506"/>
    <w:rsid w:val="005C28F6"/>
    <w:rsid w:val="005C2C8D"/>
    <w:rsid w:val="005C3711"/>
    <w:rsid w:val="005C3752"/>
    <w:rsid w:val="005C3BF7"/>
    <w:rsid w:val="005C4AAC"/>
    <w:rsid w:val="005C563F"/>
    <w:rsid w:val="005C573A"/>
    <w:rsid w:val="005C7608"/>
    <w:rsid w:val="005C77EC"/>
    <w:rsid w:val="005C7BE6"/>
    <w:rsid w:val="005D0E6E"/>
    <w:rsid w:val="005D1247"/>
    <w:rsid w:val="005D2112"/>
    <w:rsid w:val="005D2859"/>
    <w:rsid w:val="005D2DD4"/>
    <w:rsid w:val="005D31BC"/>
    <w:rsid w:val="005D3C22"/>
    <w:rsid w:val="005D45C9"/>
    <w:rsid w:val="005D4B46"/>
    <w:rsid w:val="005D5C58"/>
    <w:rsid w:val="005D5E64"/>
    <w:rsid w:val="005D61F6"/>
    <w:rsid w:val="005D74D6"/>
    <w:rsid w:val="005E06F4"/>
    <w:rsid w:val="005E1A09"/>
    <w:rsid w:val="005E312D"/>
    <w:rsid w:val="005E40FC"/>
    <w:rsid w:val="005E48D3"/>
    <w:rsid w:val="005E58B1"/>
    <w:rsid w:val="005E6174"/>
    <w:rsid w:val="005E713C"/>
    <w:rsid w:val="005E7F3C"/>
    <w:rsid w:val="005F07D8"/>
    <w:rsid w:val="005F2054"/>
    <w:rsid w:val="005F2314"/>
    <w:rsid w:val="005F26B0"/>
    <w:rsid w:val="005F2AE3"/>
    <w:rsid w:val="005F4449"/>
    <w:rsid w:val="005F4B07"/>
    <w:rsid w:val="005F4F57"/>
    <w:rsid w:val="005F55D0"/>
    <w:rsid w:val="005F747F"/>
    <w:rsid w:val="005F7DFA"/>
    <w:rsid w:val="006000B6"/>
    <w:rsid w:val="0060010D"/>
    <w:rsid w:val="00601351"/>
    <w:rsid w:val="0060285C"/>
    <w:rsid w:val="00602A7D"/>
    <w:rsid w:val="00603417"/>
    <w:rsid w:val="00603E7A"/>
    <w:rsid w:val="00604434"/>
    <w:rsid w:val="00604D22"/>
    <w:rsid w:val="00605690"/>
    <w:rsid w:val="006059F4"/>
    <w:rsid w:val="00605F99"/>
    <w:rsid w:val="006060D7"/>
    <w:rsid w:val="0060662B"/>
    <w:rsid w:val="00606FF7"/>
    <w:rsid w:val="006074A6"/>
    <w:rsid w:val="00607A3D"/>
    <w:rsid w:val="006100F2"/>
    <w:rsid w:val="00610208"/>
    <w:rsid w:val="00610AF6"/>
    <w:rsid w:val="00611572"/>
    <w:rsid w:val="00611DCF"/>
    <w:rsid w:val="006135F7"/>
    <w:rsid w:val="00613D48"/>
    <w:rsid w:val="006143CF"/>
    <w:rsid w:val="00614B01"/>
    <w:rsid w:val="00614C42"/>
    <w:rsid w:val="00614E1C"/>
    <w:rsid w:val="00615269"/>
    <w:rsid w:val="00616E50"/>
    <w:rsid w:val="00617A36"/>
    <w:rsid w:val="00620354"/>
    <w:rsid w:val="00620799"/>
    <w:rsid w:val="00620D5F"/>
    <w:rsid w:val="00621148"/>
    <w:rsid w:val="00621342"/>
    <w:rsid w:val="00621D0C"/>
    <w:rsid w:val="00621D88"/>
    <w:rsid w:val="006230A9"/>
    <w:rsid w:val="0062328C"/>
    <w:rsid w:val="00624531"/>
    <w:rsid w:val="0062491D"/>
    <w:rsid w:val="006257DF"/>
    <w:rsid w:val="00625B8D"/>
    <w:rsid w:val="00626C96"/>
    <w:rsid w:val="00626CA7"/>
    <w:rsid w:val="00627302"/>
    <w:rsid w:val="006273AA"/>
    <w:rsid w:val="006300A6"/>
    <w:rsid w:val="00630515"/>
    <w:rsid w:val="00630750"/>
    <w:rsid w:val="00630B56"/>
    <w:rsid w:val="00632F01"/>
    <w:rsid w:val="006335E7"/>
    <w:rsid w:val="00633685"/>
    <w:rsid w:val="00633853"/>
    <w:rsid w:val="006344B4"/>
    <w:rsid w:val="00634DF1"/>
    <w:rsid w:val="0063568A"/>
    <w:rsid w:val="0063575B"/>
    <w:rsid w:val="00636706"/>
    <w:rsid w:val="0064275C"/>
    <w:rsid w:val="00643042"/>
    <w:rsid w:val="006432E0"/>
    <w:rsid w:val="0064425F"/>
    <w:rsid w:val="00644B7F"/>
    <w:rsid w:val="00644FEC"/>
    <w:rsid w:val="006459E4"/>
    <w:rsid w:val="00646AE4"/>
    <w:rsid w:val="00646B6D"/>
    <w:rsid w:val="00646C00"/>
    <w:rsid w:val="006470DC"/>
    <w:rsid w:val="006471D0"/>
    <w:rsid w:val="006479B6"/>
    <w:rsid w:val="00647D50"/>
    <w:rsid w:val="00650996"/>
    <w:rsid w:val="0065108F"/>
    <w:rsid w:val="00651134"/>
    <w:rsid w:val="00651211"/>
    <w:rsid w:val="0065147E"/>
    <w:rsid w:val="00652012"/>
    <w:rsid w:val="00652115"/>
    <w:rsid w:val="00652404"/>
    <w:rsid w:val="006533C6"/>
    <w:rsid w:val="006534F3"/>
    <w:rsid w:val="00653764"/>
    <w:rsid w:val="006551CF"/>
    <w:rsid w:val="00655B8F"/>
    <w:rsid w:val="006569AF"/>
    <w:rsid w:val="00656F1F"/>
    <w:rsid w:val="00657CC0"/>
    <w:rsid w:val="00657CC2"/>
    <w:rsid w:val="00660C5C"/>
    <w:rsid w:val="0066193A"/>
    <w:rsid w:val="00661B4A"/>
    <w:rsid w:val="00661B86"/>
    <w:rsid w:val="00662540"/>
    <w:rsid w:val="00663A1C"/>
    <w:rsid w:val="00663E25"/>
    <w:rsid w:val="00663EA5"/>
    <w:rsid w:val="00665583"/>
    <w:rsid w:val="00666068"/>
    <w:rsid w:val="006663E6"/>
    <w:rsid w:val="00666664"/>
    <w:rsid w:val="00666FB5"/>
    <w:rsid w:val="006674B5"/>
    <w:rsid w:val="00667DD7"/>
    <w:rsid w:val="00670B7A"/>
    <w:rsid w:val="00671260"/>
    <w:rsid w:val="006713B0"/>
    <w:rsid w:val="00671479"/>
    <w:rsid w:val="00672907"/>
    <w:rsid w:val="00672E60"/>
    <w:rsid w:val="00673757"/>
    <w:rsid w:val="00674AF1"/>
    <w:rsid w:val="00676622"/>
    <w:rsid w:val="0068107F"/>
    <w:rsid w:val="006810F0"/>
    <w:rsid w:val="006816FB"/>
    <w:rsid w:val="006821C3"/>
    <w:rsid w:val="006824DD"/>
    <w:rsid w:val="006836E2"/>
    <w:rsid w:val="00683F16"/>
    <w:rsid w:val="006844FB"/>
    <w:rsid w:val="0068462C"/>
    <w:rsid w:val="00684B36"/>
    <w:rsid w:val="00684BA3"/>
    <w:rsid w:val="00685AEF"/>
    <w:rsid w:val="00685BA7"/>
    <w:rsid w:val="00686B20"/>
    <w:rsid w:val="006900FF"/>
    <w:rsid w:val="006901D7"/>
    <w:rsid w:val="00690498"/>
    <w:rsid w:val="006913FA"/>
    <w:rsid w:val="00691DA9"/>
    <w:rsid w:val="00692B4E"/>
    <w:rsid w:val="00692E2D"/>
    <w:rsid w:val="0069392B"/>
    <w:rsid w:val="00694E7A"/>
    <w:rsid w:val="00695B57"/>
    <w:rsid w:val="00697161"/>
    <w:rsid w:val="0069721A"/>
    <w:rsid w:val="006973EA"/>
    <w:rsid w:val="006A0636"/>
    <w:rsid w:val="006A1158"/>
    <w:rsid w:val="006A12DF"/>
    <w:rsid w:val="006A198C"/>
    <w:rsid w:val="006A19E0"/>
    <w:rsid w:val="006A2C74"/>
    <w:rsid w:val="006A2DEF"/>
    <w:rsid w:val="006A3188"/>
    <w:rsid w:val="006A3AB6"/>
    <w:rsid w:val="006A3B2B"/>
    <w:rsid w:val="006A4C81"/>
    <w:rsid w:val="006A54E3"/>
    <w:rsid w:val="006A57D0"/>
    <w:rsid w:val="006A59D3"/>
    <w:rsid w:val="006A60D6"/>
    <w:rsid w:val="006A6327"/>
    <w:rsid w:val="006A6C2D"/>
    <w:rsid w:val="006A6F36"/>
    <w:rsid w:val="006A7BDA"/>
    <w:rsid w:val="006A7F3F"/>
    <w:rsid w:val="006B0EB6"/>
    <w:rsid w:val="006B16FC"/>
    <w:rsid w:val="006B222F"/>
    <w:rsid w:val="006B4E52"/>
    <w:rsid w:val="006B50E0"/>
    <w:rsid w:val="006B5ED4"/>
    <w:rsid w:val="006B61B5"/>
    <w:rsid w:val="006B65B5"/>
    <w:rsid w:val="006B7E4D"/>
    <w:rsid w:val="006C0D05"/>
    <w:rsid w:val="006C0DE4"/>
    <w:rsid w:val="006C1129"/>
    <w:rsid w:val="006C13DB"/>
    <w:rsid w:val="006C384A"/>
    <w:rsid w:val="006C3A41"/>
    <w:rsid w:val="006C3B0C"/>
    <w:rsid w:val="006C40B3"/>
    <w:rsid w:val="006C440C"/>
    <w:rsid w:val="006C4696"/>
    <w:rsid w:val="006C552C"/>
    <w:rsid w:val="006C5B60"/>
    <w:rsid w:val="006C5D8D"/>
    <w:rsid w:val="006C5F08"/>
    <w:rsid w:val="006C639F"/>
    <w:rsid w:val="006C6F51"/>
    <w:rsid w:val="006C6F89"/>
    <w:rsid w:val="006D05B8"/>
    <w:rsid w:val="006D13FE"/>
    <w:rsid w:val="006D175B"/>
    <w:rsid w:val="006D19C9"/>
    <w:rsid w:val="006D1C85"/>
    <w:rsid w:val="006D1ED9"/>
    <w:rsid w:val="006D2E7C"/>
    <w:rsid w:val="006D3B90"/>
    <w:rsid w:val="006D3EBE"/>
    <w:rsid w:val="006D4873"/>
    <w:rsid w:val="006D5B15"/>
    <w:rsid w:val="006D6309"/>
    <w:rsid w:val="006D63B7"/>
    <w:rsid w:val="006D65D8"/>
    <w:rsid w:val="006D7110"/>
    <w:rsid w:val="006D71FF"/>
    <w:rsid w:val="006E047D"/>
    <w:rsid w:val="006E1C6D"/>
    <w:rsid w:val="006E1C6F"/>
    <w:rsid w:val="006E237E"/>
    <w:rsid w:val="006E4414"/>
    <w:rsid w:val="006E4AE2"/>
    <w:rsid w:val="006E6FCC"/>
    <w:rsid w:val="006F0A89"/>
    <w:rsid w:val="006F0EBB"/>
    <w:rsid w:val="006F0F38"/>
    <w:rsid w:val="006F1C27"/>
    <w:rsid w:val="006F2842"/>
    <w:rsid w:val="006F2B1F"/>
    <w:rsid w:val="006F31D2"/>
    <w:rsid w:val="006F34CD"/>
    <w:rsid w:val="006F3DD7"/>
    <w:rsid w:val="006F403B"/>
    <w:rsid w:val="006F408B"/>
    <w:rsid w:val="006F4280"/>
    <w:rsid w:val="006F4B8B"/>
    <w:rsid w:val="006F5862"/>
    <w:rsid w:val="006F6101"/>
    <w:rsid w:val="006F6A5D"/>
    <w:rsid w:val="006F73FC"/>
    <w:rsid w:val="007000D3"/>
    <w:rsid w:val="00700EA0"/>
    <w:rsid w:val="007011CB"/>
    <w:rsid w:val="00701F70"/>
    <w:rsid w:val="00702F02"/>
    <w:rsid w:val="0070380E"/>
    <w:rsid w:val="00703911"/>
    <w:rsid w:val="00703B1B"/>
    <w:rsid w:val="00703CD0"/>
    <w:rsid w:val="007045A4"/>
    <w:rsid w:val="007057AB"/>
    <w:rsid w:val="00706D21"/>
    <w:rsid w:val="00706F15"/>
    <w:rsid w:val="00710202"/>
    <w:rsid w:val="00710C9F"/>
    <w:rsid w:val="00710CD8"/>
    <w:rsid w:val="00710E4B"/>
    <w:rsid w:val="0071167C"/>
    <w:rsid w:val="00711D64"/>
    <w:rsid w:val="0071209A"/>
    <w:rsid w:val="00712AE2"/>
    <w:rsid w:val="00712DB2"/>
    <w:rsid w:val="00713584"/>
    <w:rsid w:val="0071399D"/>
    <w:rsid w:val="00713E97"/>
    <w:rsid w:val="007155FE"/>
    <w:rsid w:val="0071620B"/>
    <w:rsid w:val="00716C58"/>
    <w:rsid w:val="00717193"/>
    <w:rsid w:val="00717269"/>
    <w:rsid w:val="0072013F"/>
    <w:rsid w:val="00721C71"/>
    <w:rsid w:val="00721C80"/>
    <w:rsid w:val="007222D8"/>
    <w:rsid w:val="00724751"/>
    <w:rsid w:val="00724829"/>
    <w:rsid w:val="00724F1A"/>
    <w:rsid w:val="0072576F"/>
    <w:rsid w:val="007258EA"/>
    <w:rsid w:val="00725962"/>
    <w:rsid w:val="00726E9F"/>
    <w:rsid w:val="0072741E"/>
    <w:rsid w:val="0072767F"/>
    <w:rsid w:val="0072794C"/>
    <w:rsid w:val="0073139A"/>
    <w:rsid w:val="00732489"/>
    <w:rsid w:val="007324EC"/>
    <w:rsid w:val="007325E7"/>
    <w:rsid w:val="00732D2D"/>
    <w:rsid w:val="007335A8"/>
    <w:rsid w:val="0073418B"/>
    <w:rsid w:val="0073423A"/>
    <w:rsid w:val="00735874"/>
    <w:rsid w:val="00736C20"/>
    <w:rsid w:val="0073714A"/>
    <w:rsid w:val="00737616"/>
    <w:rsid w:val="00737B3F"/>
    <w:rsid w:val="00737E9E"/>
    <w:rsid w:val="007408F2"/>
    <w:rsid w:val="007417E2"/>
    <w:rsid w:val="007419B6"/>
    <w:rsid w:val="00745377"/>
    <w:rsid w:val="007462F6"/>
    <w:rsid w:val="0074644B"/>
    <w:rsid w:val="007466FB"/>
    <w:rsid w:val="00747162"/>
    <w:rsid w:val="007502C1"/>
    <w:rsid w:val="00750C97"/>
    <w:rsid w:val="00750E5E"/>
    <w:rsid w:val="00750F43"/>
    <w:rsid w:val="007510C2"/>
    <w:rsid w:val="00751D8C"/>
    <w:rsid w:val="00752242"/>
    <w:rsid w:val="0075298D"/>
    <w:rsid w:val="007544ED"/>
    <w:rsid w:val="007549C9"/>
    <w:rsid w:val="00755F38"/>
    <w:rsid w:val="00757309"/>
    <w:rsid w:val="0076180B"/>
    <w:rsid w:val="0076207E"/>
    <w:rsid w:val="0076531C"/>
    <w:rsid w:val="00765385"/>
    <w:rsid w:val="00765BCA"/>
    <w:rsid w:val="007664AE"/>
    <w:rsid w:val="007665A6"/>
    <w:rsid w:val="007707A9"/>
    <w:rsid w:val="0077128A"/>
    <w:rsid w:val="00771318"/>
    <w:rsid w:val="007722B8"/>
    <w:rsid w:val="0077274D"/>
    <w:rsid w:val="00772804"/>
    <w:rsid w:val="00772F97"/>
    <w:rsid w:val="0077367F"/>
    <w:rsid w:val="007739C2"/>
    <w:rsid w:val="00774363"/>
    <w:rsid w:val="00774998"/>
    <w:rsid w:val="007749FB"/>
    <w:rsid w:val="00774C51"/>
    <w:rsid w:val="00774CAB"/>
    <w:rsid w:val="00775353"/>
    <w:rsid w:val="00775AEB"/>
    <w:rsid w:val="00775C0A"/>
    <w:rsid w:val="00775CAB"/>
    <w:rsid w:val="00775F97"/>
    <w:rsid w:val="00777331"/>
    <w:rsid w:val="00777B4E"/>
    <w:rsid w:val="00777F1B"/>
    <w:rsid w:val="00780060"/>
    <w:rsid w:val="007804F0"/>
    <w:rsid w:val="0078137B"/>
    <w:rsid w:val="0078159C"/>
    <w:rsid w:val="007846AF"/>
    <w:rsid w:val="007847CC"/>
    <w:rsid w:val="00784B59"/>
    <w:rsid w:val="007863D1"/>
    <w:rsid w:val="007864D5"/>
    <w:rsid w:val="00787F0D"/>
    <w:rsid w:val="00790067"/>
    <w:rsid w:val="007900E6"/>
    <w:rsid w:val="0079143D"/>
    <w:rsid w:val="00791DE8"/>
    <w:rsid w:val="0079270D"/>
    <w:rsid w:val="00793017"/>
    <w:rsid w:val="00793081"/>
    <w:rsid w:val="00793ED6"/>
    <w:rsid w:val="00795B25"/>
    <w:rsid w:val="00795D8E"/>
    <w:rsid w:val="0079603B"/>
    <w:rsid w:val="00797A23"/>
    <w:rsid w:val="007A0278"/>
    <w:rsid w:val="007A0861"/>
    <w:rsid w:val="007A0E81"/>
    <w:rsid w:val="007A1CBB"/>
    <w:rsid w:val="007A3362"/>
    <w:rsid w:val="007A3A36"/>
    <w:rsid w:val="007A4071"/>
    <w:rsid w:val="007A4B18"/>
    <w:rsid w:val="007A4CFC"/>
    <w:rsid w:val="007A5E03"/>
    <w:rsid w:val="007A653F"/>
    <w:rsid w:val="007A722C"/>
    <w:rsid w:val="007B1A7B"/>
    <w:rsid w:val="007B2B80"/>
    <w:rsid w:val="007B2CA1"/>
    <w:rsid w:val="007B329D"/>
    <w:rsid w:val="007B36AE"/>
    <w:rsid w:val="007B5BD9"/>
    <w:rsid w:val="007B63E3"/>
    <w:rsid w:val="007B6708"/>
    <w:rsid w:val="007B6F2D"/>
    <w:rsid w:val="007B7E73"/>
    <w:rsid w:val="007C03D8"/>
    <w:rsid w:val="007C096E"/>
    <w:rsid w:val="007C1139"/>
    <w:rsid w:val="007C161E"/>
    <w:rsid w:val="007C1DA8"/>
    <w:rsid w:val="007C225A"/>
    <w:rsid w:val="007C3D09"/>
    <w:rsid w:val="007C40B9"/>
    <w:rsid w:val="007C410F"/>
    <w:rsid w:val="007C43EC"/>
    <w:rsid w:val="007C47AD"/>
    <w:rsid w:val="007C49A9"/>
    <w:rsid w:val="007C5086"/>
    <w:rsid w:val="007C57EE"/>
    <w:rsid w:val="007D0DB8"/>
    <w:rsid w:val="007D1730"/>
    <w:rsid w:val="007D1E0B"/>
    <w:rsid w:val="007D2BE8"/>
    <w:rsid w:val="007D2C5E"/>
    <w:rsid w:val="007D2F6E"/>
    <w:rsid w:val="007D3774"/>
    <w:rsid w:val="007D3FAB"/>
    <w:rsid w:val="007D50CE"/>
    <w:rsid w:val="007D5AA9"/>
    <w:rsid w:val="007D5AB0"/>
    <w:rsid w:val="007D5DD2"/>
    <w:rsid w:val="007E06E2"/>
    <w:rsid w:val="007E25DC"/>
    <w:rsid w:val="007E374F"/>
    <w:rsid w:val="007E393F"/>
    <w:rsid w:val="007E4491"/>
    <w:rsid w:val="007E4EC2"/>
    <w:rsid w:val="007E5847"/>
    <w:rsid w:val="007E5926"/>
    <w:rsid w:val="007E5A95"/>
    <w:rsid w:val="007E66DA"/>
    <w:rsid w:val="007E6D54"/>
    <w:rsid w:val="007F283A"/>
    <w:rsid w:val="007F3411"/>
    <w:rsid w:val="007F3669"/>
    <w:rsid w:val="007F376C"/>
    <w:rsid w:val="007F38D9"/>
    <w:rsid w:val="007F3E0C"/>
    <w:rsid w:val="007F4153"/>
    <w:rsid w:val="007F420F"/>
    <w:rsid w:val="007F47C4"/>
    <w:rsid w:val="007F51CB"/>
    <w:rsid w:val="007F75DF"/>
    <w:rsid w:val="008003BF"/>
    <w:rsid w:val="00800BD1"/>
    <w:rsid w:val="0080128E"/>
    <w:rsid w:val="00801290"/>
    <w:rsid w:val="00801C40"/>
    <w:rsid w:val="00802AAE"/>
    <w:rsid w:val="00802BD3"/>
    <w:rsid w:val="00804940"/>
    <w:rsid w:val="00804B09"/>
    <w:rsid w:val="008056B7"/>
    <w:rsid w:val="00807160"/>
    <w:rsid w:val="00807657"/>
    <w:rsid w:val="008078B0"/>
    <w:rsid w:val="00810BFA"/>
    <w:rsid w:val="008112BC"/>
    <w:rsid w:val="00811668"/>
    <w:rsid w:val="00812347"/>
    <w:rsid w:val="00815E3B"/>
    <w:rsid w:val="0081680B"/>
    <w:rsid w:val="00816BF4"/>
    <w:rsid w:val="00816F50"/>
    <w:rsid w:val="00821130"/>
    <w:rsid w:val="0082113D"/>
    <w:rsid w:val="0082125E"/>
    <w:rsid w:val="00821AE8"/>
    <w:rsid w:val="008221FC"/>
    <w:rsid w:val="008227F4"/>
    <w:rsid w:val="00823ECB"/>
    <w:rsid w:val="0082461D"/>
    <w:rsid w:val="00824861"/>
    <w:rsid w:val="00824C96"/>
    <w:rsid w:val="008262E2"/>
    <w:rsid w:val="00826611"/>
    <w:rsid w:val="00826986"/>
    <w:rsid w:val="00826DF2"/>
    <w:rsid w:val="00826EA0"/>
    <w:rsid w:val="00827514"/>
    <w:rsid w:val="00830EDF"/>
    <w:rsid w:val="008310A8"/>
    <w:rsid w:val="00831151"/>
    <w:rsid w:val="00831200"/>
    <w:rsid w:val="0083152F"/>
    <w:rsid w:val="00831CA8"/>
    <w:rsid w:val="00832D9A"/>
    <w:rsid w:val="00832DC7"/>
    <w:rsid w:val="00832EBC"/>
    <w:rsid w:val="00833502"/>
    <w:rsid w:val="00833650"/>
    <w:rsid w:val="00834827"/>
    <w:rsid w:val="00834EDA"/>
    <w:rsid w:val="00834FB6"/>
    <w:rsid w:val="00835477"/>
    <w:rsid w:val="00836ACB"/>
    <w:rsid w:val="00836DFC"/>
    <w:rsid w:val="00836FD6"/>
    <w:rsid w:val="00837EA1"/>
    <w:rsid w:val="00840059"/>
    <w:rsid w:val="008403D5"/>
    <w:rsid w:val="00840550"/>
    <w:rsid w:val="00840B43"/>
    <w:rsid w:val="00841754"/>
    <w:rsid w:val="00842E45"/>
    <w:rsid w:val="0084344D"/>
    <w:rsid w:val="00846589"/>
    <w:rsid w:val="00847132"/>
    <w:rsid w:val="008474C5"/>
    <w:rsid w:val="00847957"/>
    <w:rsid w:val="00847FD0"/>
    <w:rsid w:val="008500CF"/>
    <w:rsid w:val="0085175B"/>
    <w:rsid w:val="0085345D"/>
    <w:rsid w:val="0085366F"/>
    <w:rsid w:val="00854D12"/>
    <w:rsid w:val="00854E63"/>
    <w:rsid w:val="00855215"/>
    <w:rsid w:val="00856151"/>
    <w:rsid w:val="008565C8"/>
    <w:rsid w:val="008573CB"/>
    <w:rsid w:val="008613A4"/>
    <w:rsid w:val="008614BB"/>
    <w:rsid w:val="008614F8"/>
    <w:rsid w:val="008621A8"/>
    <w:rsid w:val="008621BB"/>
    <w:rsid w:val="008626F8"/>
    <w:rsid w:val="008627A6"/>
    <w:rsid w:val="00862C53"/>
    <w:rsid w:val="008633E6"/>
    <w:rsid w:val="008642E3"/>
    <w:rsid w:val="00865143"/>
    <w:rsid w:val="0086576C"/>
    <w:rsid w:val="008657CE"/>
    <w:rsid w:val="00866023"/>
    <w:rsid w:val="008662EC"/>
    <w:rsid w:val="00867857"/>
    <w:rsid w:val="008678D4"/>
    <w:rsid w:val="00867B8E"/>
    <w:rsid w:val="00867BE6"/>
    <w:rsid w:val="00867EE7"/>
    <w:rsid w:val="00870A95"/>
    <w:rsid w:val="00870C61"/>
    <w:rsid w:val="00871725"/>
    <w:rsid w:val="008719C4"/>
    <w:rsid w:val="008737FA"/>
    <w:rsid w:val="00873DCE"/>
    <w:rsid w:val="008741CF"/>
    <w:rsid w:val="00874F3E"/>
    <w:rsid w:val="00875ABF"/>
    <w:rsid w:val="00876AA2"/>
    <w:rsid w:val="008770FC"/>
    <w:rsid w:val="0087752E"/>
    <w:rsid w:val="0088159C"/>
    <w:rsid w:val="00881AA2"/>
    <w:rsid w:val="0088223A"/>
    <w:rsid w:val="00886025"/>
    <w:rsid w:val="00891012"/>
    <w:rsid w:val="008917F0"/>
    <w:rsid w:val="00891C1A"/>
    <w:rsid w:val="00891DF8"/>
    <w:rsid w:val="008924F9"/>
    <w:rsid w:val="00893E11"/>
    <w:rsid w:val="008941EA"/>
    <w:rsid w:val="00895926"/>
    <w:rsid w:val="00895B84"/>
    <w:rsid w:val="00897497"/>
    <w:rsid w:val="00897F72"/>
    <w:rsid w:val="008A0129"/>
    <w:rsid w:val="008A0879"/>
    <w:rsid w:val="008A2084"/>
    <w:rsid w:val="008A30F6"/>
    <w:rsid w:val="008A4ACB"/>
    <w:rsid w:val="008A4E10"/>
    <w:rsid w:val="008A5E5F"/>
    <w:rsid w:val="008A6B7A"/>
    <w:rsid w:val="008A7597"/>
    <w:rsid w:val="008B1944"/>
    <w:rsid w:val="008B1F09"/>
    <w:rsid w:val="008B216F"/>
    <w:rsid w:val="008B231D"/>
    <w:rsid w:val="008B4437"/>
    <w:rsid w:val="008B45FE"/>
    <w:rsid w:val="008B48CA"/>
    <w:rsid w:val="008B6F04"/>
    <w:rsid w:val="008C071B"/>
    <w:rsid w:val="008C0E22"/>
    <w:rsid w:val="008C1337"/>
    <w:rsid w:val="008C228B"/>
    <w:rsid w:val="008C33F3"/>
    <w:rsid w:val="008C3A54"/>
    <w:rsid w:val="008C4449"/>
    <w:rsid w:val="008C477F"/>
    <w:rsid w:val="008C4D43"/>
    <w:rsid w:val="008C5FC7"/>
    <w:rsid w:val="008C7F44"/>
    <w:rsid w:val="008D0B13"/>
    <w:rsid w:val="008D0D8D"/>
    <w:rsid w:val="008D1137"/>
    <w:rsid w:val="008D1187"/>
    <w:rsid w:val="008D293F"/>
    <w:rsid w:val="008D3BFE"/>
    <w:rsid w:val="008D448D"/>
    <w:rsid w:val="008D65B1"/>
    <w:rsid w:val="008D6DEE"/>
    <w:rsid w:val="008D6F2C"/>
    <w:rsid w:val="008D78CF"/>
    <w:rsid w:val="008D7AC9"/>
    <w:rsid w:val="008E0058"/>
    <w:rsid w:val="008E0DB6"/>
    <w:rsid w:val="008E1318"/>
    <w:rsid w:val="008E221A"/>
    <w:rsid w:val="008E250E"/>
    <w:rsid w:val="008E26BC"/>
    <w:rsid w:val="008E2CFE"/>
    <w:rsid w:val="008E347B"/>
    <w:rsid w:val="008E4B1E"/>
    <w:rsid w:val="008E5784"/>
    <w:rsid w:val="008E634D"/>
    <w:rsid w:val="008E6D3C"/>
    <w:rsid w:val="008E73DB"/>
    <w:rsid w:val="008E7C10"/>
    <w:rsid w:val="008F0A4C"/>
    <w:rsid w:val="008F11E8"/>
    <w:rsid w:val="008F19DF"/>
    <w:rsid w:val="008F1B3A"/>
    <w:rsid w:val="008F1D24"/>
    <w:rsid w:val="008F362D"/>
    <w:rsid w:val="008F4620"/>
    <w:rsid w:val="008F4A50"/>
    <w:rsid w:val="008F4AF2"/>
    <w:rsid w:val="008F61DE"/>
    <w:rsid w:val="008F63EC"/>
    <w:rsid w:val="008F6C01"/>
    <w:rsid w:val="008F70E6"/>
    <w:rsid w:val="008F7151"/>
    <w:rsid w:val="008F7D85"/>
    <w:rsid w:val="00900033"/>
    <w:rsid w:val="00900487"/>
    <w:rsid w:val="00901CAF"/>
    <w:rsid w:val="00902214"/>
    <w:rsid w:val="009023FD"/>
    <w:rsid w:val="00902A8A"/>
    <w:rsid w:val="00903635"/>
    <w:rsid w:val="00904495"/>
    <w:rsid w:val="00905CAC"/>
    <w:rsid w:val="00906012"/>
    <w:rsid w:val="00906051"/>
    <w:rsid w:val="0091015C"/>
    <w:rsid w:val="009101DD"/>
    <w:rsid w:val="00911747"/>
    <w:rsid w:val="00911BB7"/>
    <w:rsid w:val="009127AD"/>
    <w:rsid w:val="00912E5C"/>
    <w:rsid w:val="0091415A"/>
    <w:rsid w:val="00914EE1"/>
    <w:rsid w:val="009156E1"/>
    <w:rsid w:val="00916BD8"/>
    <w:rsid w:val="00917C42"/>
    <w:rsid w:val="009201AC"/>
    <w:rsid w:val="009203FA"/>
    <w:rsid w:val="0092167C"/>
    <w:rsid w:val="00921871"/>
    <w:rsid w:val="009218A9"/>
    <w:rsid w:val="00922166"/>
    <w:rsid w:val="00922761"/>
    <w:rsid w:val="00924FBB"/>
    <w:rsid w:val="009250F3"/>
    <w:rsid w:val="009254F4"/>
    <w:rsid w:val="0092600C"/>
    <w:rsid w:val="009310D0"/>
    <w:rsid w:val="009331DF"/>
    <w:rsid w:val="009342E8"/>
    <w:rsid w:val="00934305"/>
    <w:rsid w:val="00934601"/>
    <w:rsid w:val="00934D97"/>
    <w:rsid w:val="0093567C"/>
    <w:rsid w:val="00935E78"/>
    <w:rsid w:val="009362BA"/>
    <w:rsid w:val="0093654B"/>
    <w:rsid w:val="009368B0"/>
    <w:rsid w:val="0093768B"/>
    <w:rsid w:val="00937691"/>
    <w:rsid w:val="00937A48"/>
    <w:rsid w:val="0094024D"/>
    <w:rsid w:val="00940509"/>
    <w:rsid w:val="0094087E"/>
    <w:rsid w:val="00940D26"/>
    <w:rsid w:val="009416E3"/>
    <w:rsid w:val="00943DA4"/>
    <w:rsid w:val="00944C2C"/>
    <w:rsid w:val="00945498"/>
    <w:rsid w:val="0094589A"/>
    <w:rsid w:val="009461A6"/>
    <w:rsid w:val="0094662F"/>
    <w:rsid w:val="00950E7A"/>
    <w:rsid w:val="00951C34"/>
    <w:rsid w:val="00952D33"/>
    <w:rsid w:val="00953DD4"/>
    <w:rsid w:val="0095465E"/>
    <w:rsid w:val="009548D6"/>
    <w:rsid w:val="00955392"/>
    <w:rsid w:val="00955B56"/>
    <w:rsid w:val="00956A5E"/>
    <w:rsid w:val="00957585"/>
    <w:rsid w:val="009578C2"/>
    <w:rsid w:val="00957EAF"/>
    <w:rsid w:val="00957FDE"/>
    <w:rsid w:val="00960C85"/>
    <w:rsid w:val="00960CA1"/>
    <w:rsid w:val="009611A1"/>
    <w:rsid w:val="00961A51"/>
    <w:rsid w:val="00963EFD"/>
    <w:rsid w:val="00963F8A"/>
    <w:rsid w:val="0096400C"/>
    <w:rsid w:val="009640EB"/>
    <w:rsid w:val="00966261"/>
    <w:rsid w:val="00966332"/>
    <w:rsid w:val="009674AE"/>
    <w:rsid w:val="00967524"/>
    <w:rsid w:val="00967FBB"/>
    <w:rsid w:val="009702FE"/>
    <w:rsid w:val="009716C6"/>
    <w:rsid w:val="00971C2E"/>
    <w:rsid w:val="00971DC2"/>
    <w:rsid w:val="009735AF"/>
    <w:rsid w:val="009736C5"/>
    <w:rsid w:val="009736D2"/>
    <w:rsid w:val="009736FF"/>
    <w:rsid w:val="00973AE3"/>
    <w:rsid w:val="00973FA8"/>
    <w:rsid w:val="009757D3"/>
    <w:rsid w:val="00975859"/>
    <w:rsid w:val="00975952"/>
    <w:rsid w:val="00976FEE"/>
    <w:rsid w:val="0097729C"/>
    <w:rsid w:val="00980258"/>
    <w:rsid w:val="00981C3B"/>
    <w:rsid w:val="009833C9"/>
    <w:rsid w:val="009837DE"/>
    <w:rsid w:val="00983808"/>
    <w:rsid w:val="00983C54"/>
    <w:rsid w:val="00984085"/>
    <w:rsid w:val="0098477F"/>
    <w:rsid w:val="00984B50"/>
    <w:rsid w:val="00984D67"/>
    <w:rsid w:val="00985157"/>
    <w:rsid w:val="00986868"/>
    <w:rsid w:val="009877E3"/>
    <w:rsid w:val="009910EC"/>
    <w:rsid w:val="00991241"/>
    <w:rsid w:val="00991B70"/>
    <w:rsid w:val="00991BF5"/>
    <w:rsid w:val="0099251C"/>
    <w:rsid w:val="009927CC"/>
    <w:rsid w:val="00992842"/>
    <w:rsid w:val="00993BA7"/>
    <w:rsid w:val="00995152"/>
    <w:rsid w:val="00995886"/>
    <w:rsid w:val="00995AA8"/>
    <w:rsid w:val="00995CA9"/>
    <w:rsid w:val="009964DF"/>
    <w:rsid w:val="00996DCF"/>
    <w:rsid w:val="009A0225"/>
    <w:rsid w:val="009A0374"/>
    <w:rsid w:val="009A0662"/>
    <w:rsid w:val="009A09BF"/>
    <w:rsid w:val="009A2936"/>
    <w:rsid w:val="009A2A4A"/>
    <w:rsid w:val="009A2D39"/>
    <w:rsid w:val="009A39CB"/>
    <w:rsid w:val="009A4409"/>
    <w:rsid w:val="009A4B0E"/>
    <w:rsid w:val="009A5564"/>
    <w:rsid w:val="009A55F4"/>
    <w:rsid w:val="009A63B8"/>
    <w:rsid w:val="009A79FC"/>
    <w:rsid w:val="009B1384"/>
    <w:rsid w:val="009B1FA2"/>
    <w:rsid w:val="009B287D"/>
    <w:rsid w:val="009B31F0"/>
    <w:rsid w:val="009B35AB"/>
    <w:rsid w:val="009B4270"/>
    <w:rsid w:val="009B4B9A"/>
    <w:rsid w:val="009B57FD"/>
    <w:rsid w:val="009B6CCA"/>
    <w:rsid w:val="009C0CED"/>
    <w:rsid w:val="009C0EF8"/>
    <w:rsid w:val="009C1A3C"/>
    <w:rsid w:val="009C2666"/>
    <w:rsid w:val="009C4E52"/>
    <w:rsid w:val="009C4F69"/>
    <w:rsid w:val="009C5129"/>
    <w:rsid w:val="009C52B5"/>
    <w:rsid w:val="009C52C5"/>
    <w:rsid w:val="009C6214"/>
    <w:rsid w:val="009C63FD"/>
    <w:rsid w:val="009C68D1"/>
    <w:rsid w:val="009D00B3"/>
    <w:rsid w:val="009D0F30"/>
    <w:rsid w:val="009D18A8"/>
    <w:rsid w:val="009D2F86"/>
    <w:rsid w:val="009D3C02"/>
    <w:rsid w:val="009D4466"/>
    <w:rsid w:val="009D69C1"/>
    <w:rsid w:val="009D6E71"/>
    <w:rsid w:val="009E02BD"/>
    <w:rsid w:val="009E235F"/>
    <w:rsid w:val="009E2EC0"/>
    <w:rsid w:val="009E2FEE"/>
    <w:rsid w:val="009E3E08"/>
    <w:rsid w:val="009E409B"/>
    <w:rsid w:val="009E4F6C"/>
    <w:rsid w:val="009E5090"/>
    <w:rsid w:val="009E700F"/>
    <w:rsid w:val="009E731B"/>
    <w:rsid w:val="009E7BB4"/>
    <w:rsid w:val="009F015F"/>
    <w:rsid w:val="009F0187"/>
    <w:rsid w:val="009F02DA"/>
    <w:rsid w:val="009F3DED"/>
    <w:rsid w:val="009F6596"/>
    <w:rsid w:val="009F6812"/>
    <w:rsid w:val="009F6D71"/>
    <w:rsid w:val="009F788A"/>
    <w:rsid w:val="009F7AA9"/>
    <w:rsid w:val="00A008A0"/>
    <w:rsid w:val="00A00BC9"/>
    <w:rsid w:val="00A012EB"/>
    <w:rsid w:val="00A01DF4"/>
    <w:rsid w:val="00A03470"/>
    <w:rsid w:val="00A039BF"/>
    <w:rsid w:val="00A049F6"/>
    <w:rsid w:val="00A04EDE"/>
    <w:rsid w:val="00A0526A"/>
    <w:rsid w:val="00A06EAE"/>
    <w:rsid w:val="00A075EE"/>
    <w:rsid w:val="00A108DA"/>
    <w:rsid w:val="00A10A0E"/>
    <w:rsid w:val="00A110AF"/>
    <w:rsid w:val="00A11CC2"/>
    <w:rsid w:val="00A1343B"/>
    <w:rsid w:val="00A138E5"/>
    <w:rsid w:val="00A14FF4"/>
    <w:rsid w:val="00A1510B"/>
    <w:rsid w:val="00A1580D"/>
    <w:rsid w:val="00A158DD"/>
    <w:rsid w:val="00A169D9"/>
    <w:rsid w:val="00A16DD4"/>
    <w:rsid w:val="00A1720A"/>
    <w:rsid w:val="00A204DA"/>
    <w:rsid w:val="00A20835"/>
    <w:rsid w:val="00A21B3B"/>
    <w:rsid w:val="00A22007"/>
    <w:rsid w:val="00A2285B"/>
    <w:rsid w:val="00A2346C"/>
    <w:rsid w:val="00A23657"/>
    <w:rsid w:val="00A263D8"/>
    <w:rsid w:val="00A270F6"/>
    <w:rsid w:val="00A308AA"/>
    <w:rsid w:val="00A30985"/>
    <w:rsid w:val="00A31173"/>
    <w:rsid w:val="00A3206F"/>
    <w:rsid w:val="00A32D64"/>
    <w:rsid w:val="00A35167"/>
    <w:rsid w:val="00A357FA"/>
    <w:rsid w:val="00A35B0B"/>
    <w:rsid w:val="00A361DB"/>
    <w:rsid w:val="00A36B2A"/>
    <w:rsid w:val="00A37CDD"/>
    <w:rsid w:val="00A37D64"/>
    <w:rsid w:val="00A4096B"/>
    <w:rsid w:val="00A419D2"/>
    <w:rsid w:val="00A41A0E"/>
    <w:rsid w:val="00A42225"/>
    <w:rsid w:val="00A42A46"/>
    <w:rsid w:val="00A42CFB"/>
    <w:rsid w:val="00A42DB2"/>
    <w:rsid w:val="00A4345F"/>
    <w:rsid w:val="00A4428D"/>
    <w:rsid w:val="00A445C0"/>
    <w:rsid w:val="00A445F5"/>
    <w:rsid w:val="00A4539F"/>
    <w:rsid w:val="00A453D1"/>
    <w:rsid w:val="00A460D5"/>
    <w:rsid w:val="00A46904"/>
    <w:rsid w:val="00A47241"/>
    <w:rsid w:val="00A47297"/>
    <w:rsid w:val="00A51872"/>
    <w:rsid w:val="00A51C08"/>
    <w:rsid w:val="00A54144"/>
    <w:rsid w:val="00A547B4"/>
    <w:rsid w:val="00A548EE"/>
    <w:rsid w:val="00A54BC0"/>
    <w:rsid w:val="00A56C3E"/>
    <w:rsid w:val="00A57AB4"/>
    <w:rsid w:val="00A60DE1"/>
    <w:rsid w:val="00A613C3"/>
    <w:rsid w:val="00A61730"/>
    <w:rsid w:val="00A61E90"/>
    <w:rsid w:val="00A62E48"/>
    <w:rsid w:val="00A636F7"/>
    <w:rsid w:val="00A6376F"/>
    <w:rsid w:val="00A63F70"/>
    <w:rsid w:val="00A658D8"/>
    <w:rsid w:val="00A65959"/>
    <w:rsid w:val="00A66A91"/>
    <w:rsid w:val="00A67B05"/>
    <w:rsid w:val="00A700D6"/>
    <w:rsid w:val="00A701B1"/>
    <w:rsid w:val="00A7031B"/>
    <w:rsid w:val="00A71AAC"/>
    <w:rsid w:val="00A724B8"/>
    <w:rsid w:val="00A72DE1"/>
    <w:rsid w:val="00A7302B"/>
    <w:rsid w:val="00A73284"/>
    <w:rsid w:val="00A735A0"/>
    <w:rsid w:val="00A73C9B"/>
    <w:rsid w:val="00A75090"/>
    <w:rsid w:val="00A751E2"/>
    <w:rsid w:val="00A75EE8"/>
    <w:rsid w:val="00A80082"/>
    <w:rsid w:val="00A80446"/>
    <w:rsid w:val="00A819E0"/>
    <w:rsid w:val="00A81C5E"/>
    <w:rsid w:val="00A86155"/>
    <w:rsid w:val="00A8674D"/>
    <w:rsid w:val="00A86E56"/>
    <w:rsid w:val="00A872FD"/>
    <w:rsid w:val="00A90EF3"/>
    <w:rsid w:val="00A91562"/>
    <w:rsid w:val="00A91695"/>
    <w:rsid w:val="00A93929"/>
    <w:rsid w:val="00A93940"/>
    <w:rsid w:val="00A939EA"/>
    <w:rsid w:val="00A93EFC"/>
    <w:rsid w:val="00A94113"/>
    <w:rsid w:val="00A94129"/>
    <w:rsid w:val="00A941F0"/>
    <w:rsid w:val="00A944D8"/>
    <w:rsid w:val="00A94B0E"/>
    <w:rsid w:val="00A9553D"/>
    <w:rsid w:val="00A95B96"/>
    <w:rsid w:val="00A95DFB"/>
    <w:rsid w:val="00A97D82"/>
    <w:rsid w:val="00AA0E66"/>
    <w:rsid w:val="00AA19DA"/>
    <w:rsid w:val="00AA1F63"/>
    <w:rsid w:val="00AA2CCA"/>
    <w:rsid w:val="00AA303A"/>
    <w:rsid w:val="00AA492E"/>
    <w:rsid w:val="00AA4A48"/>
    <w:rsid w:val="00AA5548"/>
    <w:rsid w:val="00AA6C04"/>
    <w:rsid w:val="00AA735A"/>
    <w:rsid w:val="00AA788E"/>
    <w:rsid w:val="00AA79CF"/>
    <w:rsid w:val="00AB0751"/>
    <w:rsid w:val="00AB0D7E"/>
    <w:rsid w:val="00AB13DE"/>
    <w:rsid w:val="00AB182F"/>
    <w:rsid w:val="00AB1AB2"/>
    <w:rsid w:val="00AB2FFC"/>
    <w:rsid w:val="00AB3019"/>
    <w:rsid w:val="00AB5376"/>
    <w:rsid w:val="00AB719B"/>
    <w:rsid w:val="00AC0627"/>
    <w:rsid w:val="00AC0EFE"/>
    <w:rsid w:val="00AC256C"/>
    <w:rsid w:val="00AC2C6F"/>
    <w:rsid w:val="00AC4132"/>
    <w:rsid w:val="00AC4A98"/>
    <w:rsid w:val="00AC4E24"/>
    <w:rsid w:val="00AC5554"/>
    <w:rsid w:val="00AC590B"/>
    <w:rsid w:val="00AC5EDE"/>
    <w:rsid w:val="00AC6E8D"/>
    <w:rsid w:val="00AC791C"/>
    <w:rsid w:val="00AC7991"/>
    <w:rsid w:val="00AD179D"/>
    <w:rsid w:val="00AD2419"/>
    <w:rsid w:val="00AD2F5F"/>
    <w:rsid w:val="00AD41A9"/>
    <w:rsid w:val="00AD44FA"/>
    <w:rsid w:val="00AD52A9"/>
    <w:rsid w:val="00AD7923"/>
    <w:rsid w:val="00AE037B"/>
    <w:rsid w:val="00AE16E9"/>
    <w:rsid w:val="00AE1AC7"/>
    <w:rsid w:val="00AE2335"/>
    <w:rsid w:val="00AE3832"/>
    <w:rsid w:val="00AE3B69"/>
    <w:rsid w:val="00AE4680"/>
    <w:rsid w:val="00AE4931"/>
    <w:rsid w:val="00AE529E"/>
    <w:rsid w:val="00AE5766"/>
    <w:rsid w:val="00AE5BE8"/>
    <w:rsid w:val="00AE6085"/>
    <w:rsid w:val="00AE6533"/>
    <w:rsid w:val="00AE6D39"/>
    <w:rsid w:val="00AE6E3F"/>
    <w:rsid w:val="00AE788D"/>
    <w:rsid w:val="00AE7C8B"/>
    <w:rsid w:val="00AF0482"/>
    <w:rsid w:val="00AF1138"/>
    <w:rsid w:val="00AF1463"/>
    <w:rsid w:val="00AF1A12"/>
    <w:rsid w:val="00AF326A"/>
    <w:rsid w:val="00AF4688"/>
    <w:rsid w:val="00AF487C"/>
    <w:rsid w:val="00AF51F9"/>
    <w:rsid w:val="00AF5D85"/>
    <w:rsid w:val="00AF6206"/>
    <w:rsid w:val="00AF639B"/>
    <w:rsid w:val="00AF6754"/>
    <w:rsid w:val="00AF7A74"/>
    <w:rsid w:val="00AF7FAB"/>
    <w:rsid w:val="00B010FF"/>
    <w:rsid w:val="00B01FF0"/>
    <w:rsid w:val="00B039D0"/>
    <w:rsid w:val="00B03DF4"/>
    <w:rsid w:val="00B03DF6"/>
    <w:rsid w:val="00B0454E"/>
    <w:rsid w:val="00B04A64"/>
    <w:rsid w:val="00B04A98"/>
    <w:rsid w:val="00B0519E"/>
    <w:rsid w:val="00B054BB"/>
    <w:rsid w:val="00B05D2B"/>
    <w:rsid w:val="00B05D3C"/>
    <w:rsid w:val="00B060C9"/>
    <w:rsid w:val="00B060E4"/>
    <w:rsid w:val="00B06469"/>
    <w:rsid w:val="00B07105"/>
    <w:rsid w:val="00B11157"/>
    <w:rsid w:val="00B1178C"/>
    <w:rsid w:val="00B11895"/>
    <w:rsid w:val="00B11BCB"/>
    <w:rsid w:val="00B11DA9"/>
    <w:rsid w:val="00B1215F"/>
    <w:rsid w:val="00B12E45"/>
    <w:rsid w:val="00B14AB5"/>
    <w:rsid w:val="00B179BA"/>
    <w:rsid w:val="00B20575"/>
    <w:rsid w:val="00B209C0"/>
    <w:rsid w:val="00B22320"/>
    <w:rsid w:val="00B22D42"/>
    <w:rsid w:val="00B23439"/>
    <w:rsid w:val="00B235EB"/>
    <w:rsid w:val="00B24140"/>
    <w:rsid w:val="00B242B4"/>
    <w:rsid w:val="00B245AE"/>
    <w:rsid w:val="00B2552F"/>
    <w:rsid w:val="00B25644"/>
    <w:rsid w:val="00B25FAF"/>
    <w:rsid w:val="00B30C05"/>
    <w:rsid w:val="00B31A5B"/>
    <w:rsid w:val="00B31FA6"/>
    <w:rsid w:val="00B32737"/>
    <w:rsid w:val="00B32A0B"/>
    <w:rsid w:val="00B33115"/>
    <w:rsid w:val="00B3348E"/>
    <w:rsid w:val="00B343B5"/>
    <w:rsid w:val="00B34BCE"/>
    <w:rsid w:val="00B3563F"/>
    <w:rsid w:val="00B3757A"/>
    <w:rsid w:val="00B37ACA"/>
    <w:rsid w:val="00B4067C"/>
    <w:rsid w:val="00B423FD"/>
    <w:rsid w:val="00B428A3"/>
    <w:rsid w:val="00B43DC9"/>
    <w:rsid w:val="00B44AB8"/>
    <w:rsid w:val="00B44F53"/>
    <w:rsid w:val="00B45259"/>
    <w:rsid w:val="00B452DB"/>
    <w:rsid w:val="00B45BC5"/>
    <w:rsid w:val="00B45D3C"/>
    <w:rsid w:val="00B46D2B"/>
    <w:rsid w:val="00B47B5E"/>
    <w:rsid w:val="00B47D72"/>
    <w:rsid w:val="00B47D88"/>
    <w:rsid w:val="00B505EA"/>
    <w:rsid w:val="00B50649"/>
    <w:rsid w:val="00B514F9"/>
    <w:rsid w:val="00B51B54"/>
    <w:rsid w:val="00B5268D"/>
    <w:rsid w:val="00B5291A"/>
    <w:rsid w:val="00B5337A"/>
    <w:rsid w:val="00B533FA"/>
    <w:rsid w:val="00B53838"/>
    <w:rsid w:val="00B5404D"/>
    <w:rsid w:val="00B55354"/>
    <w:rsid w:val="00B5744B"/>
    <w:rsid w:val="00B57A99"/>
    <w:rsid w:val="00B602AA"/>
    <w:rsid w:val="00B6087B"/>
    <w:rsid w:val="00B60910"/>
    <w:rsid w:val="00B610AD"/>
    <w:rsid w:val="00B6192F"/>
    <w:rsid w:val="00B654D1"/>
    <w:rsid w:val="00B67A6F"/>
    <w:rsid w:val="00B70D5D"/>
    <w:rsid w:val="00B7160A"/>
    <w:rsid w:val="00B72F48"/>
    <w:rsid w:val="00B72F81"/>
    <w:rsid w:val="00B73032"/>
    <w:rsid w:val="00B733B4"/>
    <w:rsid w:val="00B74DB8"/>
    <w:rsid w:val="00B76890"/>
    <w:rsid w:val="00B76AB2"/>
    <w:rsid w:val="00B76B16"/>
    <w:rsid w:val="00B76DB9"/>
    <w:rsid w:val="00B77352"/>
    <w:rsid w:val="00B775BB"/>
    <w:rsid w:val="00B77A86"/>
    <w:rsid w:val="00B77D46"/>
    <w:rsid w:val="00B8053F"/>
    <w:rsid w:val="00B81E74"/>
    <w:rsid w:val="00B828FE"/>
    <w:rsid w:val="00B83DF8"/>
    <w:rsid w:val="00B85130"/>
    <w:rsid w:val="00B8523A"/>
    <w:rsid w:val="00B8538C"/>
    <w:rsid w:val="00B85A54"/>
    <w:rsid w:val="00B85B9A"/>
    <w:rsid w:val="00B862B3"/>
    <w:rsid w:val="00B86347"/>
    <w:rsid w:val="00B86488"/>
    <w:rsid w:val="00B86733"/>
    <w:rsid w:val="00B87271"/>
    <w:rsid w:val="00B913FE"/>
    <w:rsid w:val="00B92178"/>
    <w:rsid w:val="00B92214"/>
    <w:rsid w:val="00B92572"/>
    <w:rsid w:val="00B9288F"/>
    <w:rsid w:val="00B92AAD"/>
    <w:rsid w:val="00B92AB0"/>
    <w:rsid w:val="00B92E0F"/>
    <w:rsid w:val="00B9386D"/>
    <w:rsid w:val="00B946B4"/>
    <w:rsid w:val="00B96805"/>
    <w:rsid w:val="00B975C5"/>
    <w:rsid w:val="00BA0361"/>
    <w:rsid w:val="00BA06B2"/>
    <w:rsid w:val="00BA0E5C"/>
    <w:rsid w:val="00BA1703"/>
    <w:rsid w:val="00BA257A"/>
    <w:rsid w:val="00BA2935"/>
    <w:rsid w:val="00BA33AF"/>
    <w:rsid w:val="00BA38B6"/>
    <w:rsid w:val="00BA3B1A"/>
    <w:rsid w:val="00BA532D"/>
    <w:rsid w:val="00BA53A5"/>
    <w:rsid w:val="00BA5AA7"/>
    <w:rsid w:val="00BA5BB2"/>
    <w:rsid w:val="00BA62E3"/>
    <w:rsid w:val="00BA6712"/>
    <w:rsid w:val="00BA6B92"/>
    <w:rsid w:val="00BB0809"/>
    <w:rsid w:val="00BB0BEC"/>
    <w:rsid w:val="00BB0D84"/>
    <w:rsid w:val="00BB1DE4"/>
    <w:rsid w:val="00BB21C4"/>
    <w:rsid w:val="00BB25CD"/>
    <w:rsid w:val="00BB2C2E"/>
    <w:rsid w:val="00BB2FD5"/>
    <w:rsid w:val="00BB34D1"/>
    <w:rsid w:val="00BB35E5"/>
    <w:rsid w:val="00BB424A"/>
    <w:rsid w:val="00BB47E0"/>
    <w:rsid w:val="00BB49A5"/>
    <w:rsid w:val="00BB608D"/>
    <w:rsid w:val="00BB6B97"/>
    <w:rsid w:val="00BB6D4B"/>
    <w:rsid w:val="00BB6E74"/>
    <w:rsid w:val="00BB799A"/>
    <w:rsid w:val="00BC05A9"/>
    <w:rsid w:val="00BC0A48"/>
    <w:rsid w:val="00BC0A62"/>
    <w:rsid w:val="00BC17C9"/>
    <w:rsid w:val="00BC2BBE"/>
    <w:rsid w:val="00BC2EA3"/>
    <w:rsid w:val="00BC3009"/>
    <w:rsid w:val="00BC39B8"/>
    <w:rsid w:val="00BC4CAD"/>
    <w:rsid w:val="00BC5105"/>
    <w:rsid w:val="00BC5449"/>
    <w:rsid w:val="00BC5A97"/>
    <w:rsid w:val="00BC5D0D"/>
    <w:rsid w:val="00BC6ADB"/>
    <w:rsid w:val="00BD1661"/>
    <w:rsid w:val="00BD18E2"/>
    <w:rsid w:val="00BD2652"/>
    <w:rsid w:val="00BD42A4"/>
    <w:rsid w:val="00BD4BA2"/>
    <w:rsid w:val="00BD564C"/>
    <w:rsid w:val="00BD5C72"/>
    <w:rsid w:val="00BD6FCC"/>
    <w:rsid w:val="00BD7085"/>
    <w:rsid w:val="00BE12F3"/>
    <w:rsid w:val="00BE143A"/>
    <w:rsid w:val="00BE1D8E"/>
    <w:rsid w:val="00BE3770"/>
    <w:rsid w:val="00BE49BC"/>
    <w:rsid w:val="00BE5D21"/>
    <w:rsid w:val="00BF0BF4"/>
    <w:rsid w:val="00BF1392"/>
    <w:rsid w:val="00BF1A81"/>
    <w:rsid w:val="00BF1DCA"/>
    <w:rsid w:val="00BF2306"/>
    <w:rsid w:val="00BF2410"/>
    <w:rsid w:val="00BF252B"/>
    <w:rsid w:val="00BF25CE"/>
    <w:rsid w:val="00BF2DDC"/>
    <w:rsid w:val="00BF32AB"/>
    <w:rsid w:val="00BF3392"/>
    <w:rsid w:val="00BF34BE"/>
    <w:rsid w:val="00BF4601"/>
    <w:rsid w:val="00BF51CE"/>
    <w:rsid w:val="00BF5D93"/>
    <w:rsid w:val="00BF7867"/>
    <w:rsid w:val="00C002EE"/>
    <w:rsid w:val="00C009C6"/>
    <w:rsid w:val="00C00CD9"/>
    <w:rsid w:val="00C0197F"/>
    <w:rsid w:val="00C01BCF"/>
    <w:rsid w:val="00C0314A"/>
    <w:rsid w:val="00C033DB"/>
    <w:rsid w:val="00C03A5E"/>
    <w:rsid w:val="00C040E4"/>
    <w:rsid w:val="00C04C23"/>
    <w:rsid w:val="00C04DB2"/>
    <w:rsid w:val="00C06EBD"/>
    <w:rsid w:val="00C077A9"/>
    <w:rsid w:val="00C07EFD"/>
    <w:rsid w:val="00C103F7"/>
    <w:rsid w:val="00C10D8D"/>
    <w:rsid w:val="00C118AB"/>
    <w:rsid w:val="00C11927"/>
    <w:rsid w:val="00C11A50"/>
    <w:rsid w:val="00C11BBB"/>
    <w:rsid w:val="00C1263A"/>
    <w:rsid w:val="00C156AB"/>
    <w:rsid w:val="00C15CB6"/>
    <w:rsid w:val="00C17095"/>
    <w:rsid w:val="00C172EE"/>
    <w:rsid w:val="00C17931"/>
    <w:rsid w:val="00C17FE3"/>
    <w:rsid w:val="00C2065B"/>
    <w:rsid w:val="00C209BB"/>
    <w:rsid w:val="00C21007"/>
    <w:rsid w:val="00C21086"/>
    <w:rsid w:val="00C218AF"/>
    <w:rsid w:val="00C21CF9"/>
    <w:rsid w:val="00C22750"/>
    <w:rsid w:val="00C22782"/>
    <w:rsid w:val="00C22F84"/>
    <w:rsid w:val="00C2373F"/>
    <w:rsid w:val="00C237A6"/>
    <w:rsid w:val="00C250E5"/>
    <w:rsid w:val="00C26A27"/>
    <w:rsid w:val="00C26C2C"/>
    <w:rsid w:val="00C27132"/>
    <w:rsid w:val="00C27A12"/>
    <w:rsid w:val="00C27DB9"/>
    <w:rsid w:val="00C304C2"/>
    <w:rsid w:val="00C305D7"/>
    <w:rsid w:val="00C316AB"/>
    <w:rsid w:val="00C321C7"/>
    <w:rsid w:val="00C332A1"/>
    <w:rsid w:val="00C33779"/>
    <w:rsid w:val="00C34108"/>
    <w:rsid w:val="00C34807"/>
    <w:rsid w:val="00C3489F"/>
    <w:rsid w:val="00C348D0"/>
    <w:rsid w:val="00C3580C"/>
    <w:rsid w:val="00C367F6"/>
    <w:rsid w:val="00C36E40"/>
    <w:rsid w:val="00C379C4"/>
    <w:rsid w:val="00C37BA1"/>
    <w:rsid w:val="00C41154"/>
    <w:rsid w:val="00C41338"/>
    <w:rsid w:val="00C41EC2"/>
    <w:rsid w:val="00C4211F"/>
    <w:rsid w:val="00C423C6"/>
    <w:rsid w:val="00C435F0"/>
    <w:rsid w:val="00C45C79"/>
    <w:rsid w:val="00C47062"/>
    <w:rsid w:val="00C473FF"/>
    <w:rsid w:val="00C47880"/>
    <w:rsid w:val="00C5040D"/>
    <w:rsid w:val="00C5159D"/>
    <w:rsid w:val="00C51A31"/>
    <w:rsid w:val="00C51FBB"/>
    <w:rsid w:val="00C527AC"/>
    <w:rsid w:val="00C55BCB"/>
    <w:rsid w:val="00C56B7F"/>
    <w:rsid w:val="00C601C3"/>
    <w:rsid w:val="00C60243"/>
    <w:rsid w:val="00C60FA6"/>
    <w:rsid w:val="00C6254D"/>
    <w:rsid w:val="00C6491E"/>
    <w:rsid w:val="00C6726C"/>
    <w:rsid w:val="00C67F3E"/>
    <w:rsid w:val="00C71091"/>
    <w:rsid w:val="00C71D5E"/>
    <w:rsid w:val="00C72AE2"/>
    <w:rsid w:val="00C741C2"/>
    <w:rsid w:val="00C75050"/>
    <w:rsid w:val="00C7582C"/>
    <w:rsid w:val="00C75ECD"/>
    <w:rsid w:val="00C75F37"/>
    <w:rsid w:val="00C770B5"/>
    <w:rsid w:val="00C770F5"/>
    <w:rsid w:val="00C77D22"/>
    <w:rsid w:val="00C805ED"/>
    <w:rsid w:val="00C8141F"/>
    <w:rsid w:val="00C815ED"/>
    <w:rsid w:val="00C81B48"/>
    <w:rsid w:val="00C81ECE"/>
    <w:rsid w:val="00C81F99"/>
    <w:rsid w:val="00C82138"/>
    <w:rsid w:val="00C82235"/>
    <w:rsid w:val="00C82B34"/>
    <w:rsid w:val="00C83D2D"/>
    <w:rsid w:val="00C83D3B"/>
    <w:rsid w:val="00C8562B"/>
    <w:rsid w:val="00C85752"/>
    <w:rsid w:val="00C85A1C"/>
    <w:rsid w:val="00C875F5"/>
    <w:rsid w:val="00C91131"/>
    <w:rsid w:val="00C917A9"/>
    <w:rsid w:val="00C91A0B"/>
    <w:rsid w:val="00C91A5F"/>
    <w:rsid w:val="00C93165"/>
    <w:rsid w:val="00C932D2"/>
    <w:rsid w:val="00C937F5"/>
    <w:rsid w:val="00C9468C"/>
    <w:rsid w:val="00C946C4"/>
    <w:rsid w:val="00C954C9"/>
    <w:rsid w:val="00C95914"/>
    <w:rsid w:val="00C95B1C"/>
    <w:rsid w:val="00C97429"/>
    <w:rsid w:val="00CA028F"/>
    <w:rsid w:val="00CA0B41"/>
    <w:rsid w:val="00CA2512"/>
    <w:rsid w:val="00CA253D"/>
    <w:rsid w:val="00CA3076"/>
    <w:rsid w:val="00CA371A"/>
    <w:rsid w:val="00CA42B9"/>
    <w:rsid w:val="00CA4A5C"/>
    <w:rsid w:val="00CA5059"/>
    <w:rsid w:val="00CA5A85"/>
    <w:rsid w:val="00CA5C49"/>
    <w:rsid w:val="00CA5CEC"/>
    <w:rsid w:val="00CA6B4C"/>
    <w:rsid w:val="00CA7E75"/>
    <w:rsid w:val="00CB01A1"/>
    <w:rsid w:val="00CB0212"/>
    <w:rsid w:val="00CB0251"/>
    <w:rsid w:val="00CB125B"/>
    <w:rsid w:val="00CB130B"/>
    <w:rsid w:val="00CB14BB"/>
    <w:rsid w:val="00CB2C68"/>
    <w:rsid w:val="00CB376A"/>
    <w:rsid w:val="00CB5DAD"/>
    <w:rsid w:val="00CB60D1"/>
    <w:rsid w:val="00CB619B"/>
    <w:rsid w:val="00CB69AD"/>
    <w:rsid w:val="00CB6DEF"/>
    <w:rsid w:val="00CB6E8B"/>
    <w:rsid w:val="00CB7148"/>
    <w:rsid w:val="00CB733F"/>
    <w:rsid w:val="00CB766E"/>
    <w:rsid w:val="00CB7B0D"/>
    <w:rsid w:val="00CC149C"/>
    <w:rsid w:val="00CC2508"/>
    <w:rsid w:val="00CC3079"/>
    <w:rsid w:val="00CC3449"/>
    <w:rsid w:val="00CC55DC"/>
    <w:rsid w:val="00CC61DC"/>
    <w:rsid w:val="00CC7660"/>
    <w:rsid w:val="00CD09B7"/>
    <w:rsid w:val="00CD0F0E"/>
    <w:rsid w:val="00CD127A"/>
    <w:rsid w:val="00CD1948"/>
    <w:rsid w:val="00CD1BF4"/>
    <w:rsid w:val="00CD331F"/>
    <w:rsid w:val="00CD3952"/>
    <w:rsid w:val="00CD3A98"/>
    <w:rsid w:val="00CD42BE"/>
    <w:rsid w:val="00CD486B"/>
    <w:rsid w:val="00CD4BEF"/>
    <w:rsid w:val="00CD4F8F"/>
    <w:rsid w:val="00CD4FC8"/>
    <w:rsid w:val="00CD5BBC"/>
    <w:rsid w:val="00CD60F9"/>
    <w:rsid w:val="00CD62CC"/>
    <w:rsid w:val="00CD75E5"/>
    <w:rsid w:val="00CD77B4"/>
    <w:rsid w:val="00CD7A95"/>
    <w:rsid w:val="00CE0371"/>
    <w:rsid w:val="00CE108C"/>
    <w:rsid w:val="00CE14E3"/>
    <w:rsid w:val="00CE1682"/>
    <w:rsid w:val="00CE2294"/>
    <w:rsid w:val="00CE2E44"/>
    <w:rsid w:val="00CE38C9"/>
    <w:rsid w:val="00CE40E1"/>
    <w:rsid w:val="00CF00C1"/>
    <w:rsid w:val="00CF0E11"/>
    <w:rsid w:val="00CF16CA"/>
    <w:rsid w:val="00CF2B2B"/>
    <w:rsid w:val="00CF348C"/>
    <w:rsid w:val="00CF35CB"/>
    <w:rsid w:val="00CF39B4"/>
    <w:rsid w:val="00CF3B8F"/>
    <w:rsid w:val="00CF479C"/>
    <w:rsid w:val="00CF54F0"/>
    <w:rsid w:val="00CF5F6F"/>
    <w:rsid w:val="00CF61AE"/>
    <w:rsid w:val="00CF6F8B"/>
    <w:rsid w:val="00D00030"/>
    <w:rsid w:val="00D0183B"/>
    <w:rsid w:val="00D03BD3"/>
    <w:rsid w:val="00D03C6B"/>
    <w:rsid w:val="00D045D3"/>
    <w:rsid w:val="00D0495E"/>
    <w:rsid w:val="00D06210"/>
    <w:rsid w:val="00D0691D"/>
    <w:rsid w:val="00D10459"/>
    <w:rsid w:val="00D1198F"/>
    <w:rsid w:val="00D12493"/>
    <w:rsid w:val="00D12AB5"/>
    <w:rsid w:val="00D13CB6"/>
    <w:rsid w:val="00D14F97"/>
    <w:rsid w:val="00D15DDE"/>
    <w:rsid w:val="00D1614E"/>
    <w:rsid w:val="00D16BA4"/>
    <w:rsid w:val="00D16C89"/>
    <w:rsid w:val="00D16EA3"/>
    <w:rsid w:val="00D17A95"/>
    <w:rsid w:val="00D2039F"/>
    <w:rsid w:val="00D2041A"/>
    <w:rsid w:val="00D2060F"/>
    <w:rsid w:val="00D207CB"/>
    <w:rsid w:val="00D20F0A"/>
    <w:rsid w:val="00D21A8D"/>
    <w:rsid w:val="00D23418"/>
    <w:rsid w:val="00D25585"/>
    <w:rsid w:val="00D26588"/>
    <w:rsid w:val="00D30CC5"/>
    <w:rsid w:val="00D32C1D"/>
    <w:rsid w:val="00D33815"/>
    <w:rsid w:val="00D33B7B"/>
    <w:rsid w:val="00D349CD"/>
    <w:rsid w:val="00D35B8A"/>
    <w:rsid w:val="00D36BBD"/>
    <w:rsid w:val="00D36F53"/>
    <w:rsid w:val="00D37241"/>
    <w:rsid w:val="00D37833"/>
    <w:rsid w:val="00D37885"/>
    <w:rsid w:val="00D37BBD"/>
    <w:rsid w:val="00D41E4E"/>
    <w:rsid w:val="00D437A8"/>
    <w:rsid w:val="00D43F70"/>
    <w:rsid w:val="00D447B6"/>
    <w:rsid w:val="00D4515C"/>
    <w:rsid w:val="00D4560F"/>
    <w:rsid w:val="00D45A62"/>
    <w:rsid w:val="00D462C5"/>
    <w:rsid w:val="00D468AB"/>
    <w:rsid w:val="00D471D5"/>
    <w:rsid w:val="00D47522"/>
    <w:rsid w:val="00D4794A"/>
    <w:rsid w:val="00D4798D"/>
    <w:rsid w:val="00D50447"/>
    <w:rsid w:val="00D50E57"/>
    <w:rsid w:val="00D5196F"/>
    <w:rsid w:val="00D51DE1"/>
    <w:rsid w:val="00D5462B"/>
    <w:rsid w:val="00D55607"/>
    <w:rsid w:val="00D55895"/>
    <w:rsid w:val="00D5651F"/>
    <w:rsid w:val="00D5659D"/>
    <w:rsid w:val="00D56731"/>
    <w:rsid w:val="00D56ABC"/>
    <w:rsid w:val="00D6015A"/>
    <w:rsid w:val="00D60CC0"/>
    <w:rsid w:val="00D61F06"/>
    <w:rsid w:val="00D6267F"/>
    <w:rsid w:val="00D6312B"/>
    <w:rsid w:val="00D63938"/>
    <w:rsid w:val="00D64392"/>
    <w:rsid w:val="00D66C1A"/>
    <w:rsid w:val="00D66D56"/>
    <w:rsid w:val="00D66EBD"/>
    <w:rsid w:val="00D67626"/>
    <w:rsid w:val="00D6766A"/>
    <w:rsid w:val="00D71929"/>
    <w:rsid w:val="00D71E59"/>
    <w:rsid w:val="00D73BE9"/>
    <w:rsid w:val="00D77403"/>
    <w:rsid w:val="00D81969"/>
    <w:rsid w:val="00D819DF"/>
    <w:rsid w:val="00D81B66"/>
    <w:rsid w:val="00D825C0"/>
    <w:rsid w:val="00D82C0F"/>
    <w:rsid w:val="00D82C4C"/>
    <w:rsid w:val="00D82FCF"/>
    <w:rsid w:val="00D830F3"/>
    <w:rsid w:val="00D83C5C"/>
    <w:rsid w:val="00D83CAD"/>
    <w:rsid w:val="00D84117"/>
    <w:rsid w:val="00D84985"/>
    <w:rsid w:val="00D85604"/>
    <w:rsid w:val="00D85EDB"/>
    <w:rsid w:val="00D86A87"/>
    <w:rsid w:val="00D86B6F"/>
    <w:rsid w:val="00D86D0B"/>
    <w:rsid w:val="00D86F8A"/>
    <w:rsid w:val="00D9025F"/>
    <w:rsid w:val="00D90A5D"/>
    <w:rsid w:val="00D91098"/>
    <w:rsid w:val="00D91694"/>
    <w:rsid w:val="00D9196C"/>
    <w:rsid w:val="00D934C5"/>
    <w:rsid w:val="00D93883"/>
    <w:rsid w:val="00D97AFB"/>
    <w:rsid w:val="00DA1139"/>
    <w:rsid w:val="00DA158F"/>
    <w:rsid w:val="00DA3D7A"/>
    <w:rsid w:val="00DA5086"/>
    <w:rsid w:val="00DA5773"/>
    <w:rsid w:val="00DA5FCE"/>
    <w:rsid w:val="00DA6016"/>
    <w:rsid w:val="00DA605D"/>
    <w:rsid w:val="00DA7530"/>
    <w:rsid w:val="00DB0595"/>
    <w:rsid w:val="00DB0A81"/>
    <w:rsid w:val="00DB1039"/>
    <w:rsid w:val="00DB3644"/>
    <w:rsid w:val="00DB384A"/>
    <w:rsid w:val="00DB3FE7"/>
    <w:rsid w:val="00DB429C"/>
    <w:rsid w:val="00DB43BC"/>
    <w:rsid w:val="00DB472E"/>
    <w:rsid w:val="00DB5487"/>
    <w:rsid w:val="00DB5935"/>
    <w:rsid w:val="00DB5BC5"/>
    <w:rsid w:val="00DB6E09"/>
    <w:rsid w:val="00DB6F3C"/>
    <w:rsid w:val="00DC01F6"/>
    <w:rsid w:val="00DC0373"/>
    <w:rsid w:val="00DC04A7"/>
    <w:rsid w:val="00DC1F8E"/>
    <w:rsid w:val="00DC3251"/>
    <w:rsid w:val="00DC48DA"/>
    <w:rsid w:val="00DC5528"/>
    <w:rsid w:val="00DC5B58"/>
    <w:rsid w:val="00DC5BA1"/>
    <w:rsid w:val="00DC674F"/>
    <w:rsid w:val="00DC6774"/>
    <w:rsid w:val="00DC749D"/>
    <w:rsid w:val="00DC7885"/>
    <w:rsid w:val="00DC7F1C"/>
    <w:rsid w:val="00DD0442"/>
    <w:rsid w:val="00DD0B85"/>
    <w:rsid w:val="00DD0C25"/>
    <w:rsid w:val="00DD0EA4"/>
    <w:rsid w:val="00DD19A7"/>
    <w:rsid w:val="00DD22E0"/>
    <w:rsid w:val="00DD3784"/>
    <w:rsid w:val="00DD40E9"/>
    <w:rsid w:val="00DD4667"/>
    <w:rsid w:val="00DD4736"/>
    <w:rsid w:val="00DD534F"/>
    <w:rsid w:val="00DD5A0B"/>
    <w:rsid w:val="00DD5BFF"/>
    <w:rsid w:val="00DD65B7"/>
    <w:rsid w:val="00DD6F94"/>
    <w:rsid w:val="00DD712D"/>
    <w:rsid w:val="00DD72A1"/>
    <w:rsid w:val="00DD754E"/>
    <w:rsid w:val="00DE13AF"/>
    <w:rsid w:val="00DE2845"/>
    <w:rsid w:val="00DE2969"/>
    <w:rsid w:val="00DE2C08"/>
    <w:rsid w:val="00DE4088"/>
    <w:rsid w:val="00DE4738"/>
    <w:rsid w:val="00DE5A48"/>
    <w:rsid w:val="00DE647B"/>
    <w:rsid w:val="00DE6EB7"/>
    <w:rsid w:val="00DE756A"/>
    <w:rsid w:val="00DE788E"/>
    <w:rsid w:val="00DF0393"/>
    <w:rsid w:val="00DF0A49"/>
    <w:rsid w:val="00DF2221"/>
    <w:rsid w:val="00DF30A7"/>
    <w:rsid w:val="00DF46E1"/>
    <w:rsid w:val="00DF48FD"/>
    <w:rsid w:val="00DF553C"/>
    <w:rsid w:val="00DF5A24"/>
    <w:rsid w:val="00DF5EAA"/>
    <w:rsid w:val="00DF634D"/>
    <w:rsid w:val="00DF6B50"/>
    <w:rsid w:val="00DF7EAF"/>
    <w:rsid w:val="00DF7EF8"/>
    <w:rsid w:val="00E0009F"/>
    <w:rsid w:val="00E02FD2"/>
    <w:rsid w:val="00E03A68"/>
    <w:rsid w:val="00E046B9"/>
    <w:rsid w:val="00E04761"/>
    <w:rsid w:val="00E04CA0"/>
    <w:rsid w:val="00E04EF7"/>
    <w:rsid w:val="00E052FB"/>
    <w:rsid w:val="00E05A70"/>
    <w:rsid w:val="00E05B64"/>
    <w:rsid w:val="00E0605B"/>
    <w:rsid w:val="00E06867"/>
    <w:rsid w:val="00E06A33"/>
    <w:rsid w:val="00E072C2"/>
    <w:rsid w:val="00E1055A"/>
    <w:rsid w:val="00E109B2"/>
    <w:rsid w:val="00E11F18"/>
    <w:rsid w:val="00E1253F"/>
    <w:rsid w:val="00E14746"/>
    <w:rsid w:val="00E1522F"/>
    <w:rsid w:val="00E167A4"/>
    <w:rsid w:val="00E16C01"/>
    <w:rsid w:val="00E16E34"/>
    <w:rsid w:val="00E16FA1"/>
    <w:rsid w:val="00E1799B"/>
    <w:rsid w:val="00E21442"/>
    <w:rsid w:val="00E21EA1"/>
    <w:rsid w:val="00E220BB"/>
    <w:rsid w:val="00E22314"/>
    <w:rsid w:val="00E23BC2"/>
    <w:rsid w:val="00E242FE"/>
    <w:rsid w:val="00E24FF4"/>
    <w:rsid w:val="00E25651"/>
    <w:rsid w:val="00E260CA"/>
    <w:rsid w:val="00E267AC"/>
    <w:rsid w:val="00E30897"/>
    <w:rsid w:val="00E31A67"/>
    <w:rsid w:val="00E32DB7"/>
    <w:rsid w:val="00E34A26"/>
    <w:rsid w:val="00E35147"/>
    <w:rsid w:val="00E35D76"/>
    <w:rsid w:val="00E367FE"/>
    <w:rsid w:val="00E3757A"/>
    <w:rsid w:val="00E408DD"/>
    <w:rsid w:val="00E41722"/>
    <w:rsid w:val="00E41B69"/>
    <w:rsid w:val="00E41D92"/>
    <w:rsid w:val="00E43389"/>
    <w:rsid w:val="00E43393"/>
    <w:rsid w:val="00E43B01"/>
    <w:rsid w:val="00E43FEC"/>
    <w:rsid w:val="00E4492E"/>
    <w:rsid w:val="00E45386"/>
    <w:rsid w:val="00E45C05"/>
    <w:rsid w:val="00E46B61"/>
    <w:rsid w:val="00E50A41"/>
    <w:rsid w:val="00E50CE5"/>
    <w:rsid w:val="00E53AB3"/>
    <w:rsid w:val="00E53F7A"/>
    <w:rsid w:val="00E5400D"/>
    <w:rsid w:val="00E5522B"/>
    <w:rsid w:val="00E55B08"/>
    <w:rsid w:val="00E5612B"/>
    <w:rsid w:val="00E63014"/>
    <w:rsid w:val="00E63071"/>
    <w:rsid w:val="00E64292"/>
    <w:rsid w:val="00E64793"/>
    <w:rsid w:val="00E647BD"/>
    <w:rsid w:val="00E64D8A"/>
    <w:rsid w:val="00E64EC0"/>
    <w:rsid w:val="00E66204"/>
    <w:rsid w:val="00E66E24"/>
    <w:rsid w:val="00E67D75"/>
    <w:rsid w:val="00E71027"/>
    <w:rsid w:val="00E711C2"/>
    <w:rsid w:val="00E71553"/>
    <w:rsid w:val="00E72007"/>
    <w:rsid w:val="00E72440"/>
    <w:rsid w:val="00E72D39"/>
    <w:rsid w:val="00E72F8B"/>
    <w:rsid w:val="00E7311A"/>
    <w:rsid w:val="00E735C6"/>
    <w:rsid w:val="00E740BA"/>
    <w:rsid w:val="00E74520"/>
    <w:rsid w:val="00E74B53"/>
    <w:rsid w:val="00E7634C"/>
    <w:rsid w:val="00E767C0"/>
    <w:rsid w:val="00E76894"/>
    <w:rsid w:val="00E77D1D"/>
    <w:rsid w:val="00E80FB0"/>
    <w:rsid w:val="00E824FB"/>
    <w:rsid w:val="00E82907"/>
    <w:rsid w:val="00E82AC7"/>
    <w:rsid w:val="00E82C32"/>
    <w:rsid w:val="00E82F32"/>
    <w:rsid w:val="00E83A04"/>
    <w:rsid w:val="00E8448E"/>
    <w:rsid w:val="00E84926"/>
    <w:rsid w:val="00E84C3C"/>
    <w:rsid w:val="00E84E6A"/>
    <w:rsid w:val="00E84F61"/>
    <w:rsid w:val="00E860C8"/>
    <w:rsid w:val="00E865B3"/>
    <w:rsid w:val="00E869CD"/>
    <w:rsid w:val="00E870F8"/>
    <w:rsid w:val="00E87440"/>
    <w:rsid w:val="00E87F67"/>
    <w:rsid w:val="00E903B8"/>
    <w:rsid w:val="00E9058E"/>
    <w:rsid w:val="00E90AD8"/>
    <w:rsid w:val="00E92D8A"/>
    <w:rsid w:val="00E9421B"/>
    <w:rsid w:val="00E9455C"/>
    <w:rsid w:val="00E95DAD"/>
    <w:rsid w:val="00E9760C"/>
    <w:rsid w:val="00EA0CA7"/>
    <w:rsid w:val="00EA11BE"/>
    <w:rsid w:val="00EA1E7F"/>
    <w:rsid w:val="00EA3CA7"/>
    <w:rsid w:val="00EA42E1"/>
    <w:rsid w:val="00EA4E7A"/>
    <w:rsid w:val="00EA5785"/>
    <w:rsid w:val="00EA60CB"/>
    <w:rsid w:val="00EA6DD4"/>
    <w:rsid w:val="00EA765A"/>
    <w:rsid w:val="00EA7ED1"/>
    <w:rsid w:val="00EB0F66"/>
    <w:rsid w:val="00EB1923"/>
    <w:rsid w:val="00EB1D0D"/>
    <w:rsid w:val="00EB2566"/>
    <w:rsid w:val="00EB2ADF"/>
    <w:rsid w:val="00EB3CAE"/>
    <w:rsid w:val="00EB4840"/>
    <w:rsid w:val="00EB4D32"/>
    <w:rsid w:val="00EB5290"/>
    <w:rsid w:val="00EB53C2"/>
    <w:rsid w:val="00EB5A1E"/>
    <w:rsid w:val="00EB5C41"/>
    <w:rsid w:val="00EB5E3E"/>
    <w:rsid w:val="00EB6607"/>
    <w:rsid w:val="00EC0D54"/>
    <w:rsid w:val="00EC31B4"/>
    <w:rsid w:val="00EC378E"/>
    <w:rsid w:val="00EC6411"/>
    <w:rsid w:val="00EC6DE5"/>
    <w:rsid w:val="00ED0C36"/>
    <w:rsid w:val="00ED0FF0"/>
    <w:rsid w:val="00ED10D2"/>
    <w:rsid w:val="00ED2DAE"/>
    <w:rsid w:val="00ED33A2"/>
    <w:rsid w:val="00ED3549"/>
    <w:rsid w:val="00ED5843"/>
    <w:rsid w:val="00ED5D4E"/>
    <w:rsid w:val="00ED5D8D"/>
    <w:rsid w:val="00ED613C"/>
    <w:rsid w:val="00ED621E"/>
    <w:rsid w:val="00ED6381"/>
    <w:rsid w:val="00ED642F"/>
    <w:rsid w:val="00ED6E4C"/>
    <w:rsid w:val="00ED72AA"/>
    <w:rsid w:val="00EE09F7"/>
    <w:rsid w:val="00EE0DC3"/>
    <w:rsid w:val="00EE1540"/>
    <w:rsid w:val="00EE296B"/>
    <w:rsid w:val="00EE2A9B"/>
    <w:rsid w:val="00EE2C29"/>
    <w:rsid w:val="00EE33DB"/>
    <w:rsid w:val="00EE4467"/>
    <w:rsid w:val="00EE4676"/>
    <w:rsid w:val="00EE4F21"/>
    <w:rsid w:val="00EE5306"/>
    <w:rsid w:val="00EE560F"/>
    <w:rsid w:val="00EE5EC8"/>
    <w:rsid w:val="00EE621B"/>
    <w:rsid w:val="00EE6C4C"/>
    <w:rsid w:val="00EF001D"/>
    <w:rsid w:val="00EF050A"/>
    <w:rsid w:val="00EF051A"/>
    <w:rsid w:val="00EF0C6A"/>
    <w:rsid w:val="00EF350B"/>
    <w:rsid w:val="00EF45F2"/>
    <w:rsid w:val="00EF4652"/>
    <w:rsid w:val="00EF544B"/>
    <w:rsid w:val="00EF5E62"/>
    <w:rsid w:val="00EF65BE"/>
    <w:rsid w:val="00EF6BAD"/>
    <w:rsid w:val="00EF6D80"/>
    <w:rsid w:val="00EF7524"/>
    <w:rsid w:val="00F0014B"/>
    <w:rsid w:val="00F006D2"/>
    <w:rsid w:val="00F00B60"/>
    <w:rsid w:val="00F01DD3"/>
    <w:rsid w:val="00F02559"/>
    <w:rsid w:val="00F02A11"/>
    <w:rsid w:val="00F03303"/>
    <w:rsid w:val="00F03BBD"/>
    <w:rsid w:val="00F03C2F"/>
    <w:rsid w:val="00F05638"/>
    <w:rsid w:val="00F06D73"/>
    <w:rsid w:val="00F124B0"/>
    <w:rsid w:val="00F12631"/>
    <w:rsid w:val="00F134DD"/>
    <w:rsid w:val="00F1424B"/>
    <w:rsid w:val="00F150C9"/>
    <w:rsid w:val="00F150E4"/>
    <w:rsid w:val="00F16269"/>
    <w:rsid w:val="00F16BD4"/>
    <w:rsid w:val="00F17672"/>
    <w:rsid w:val="00F17A91"/>
    <w:rsid w:val="00F17FDB"/>
    <w:rsid w:val="00F2061B"/>
    <w:rsid w:val="00F20BDD"/>
    <w:rsid w:val="00F21666"/>
    <w:rsid w:val="00F222B0"/>
    <w:rsid w:val="00F23C6E"/>
    <w:rsid w:val="00F24127"/>
    <w:rsid w:val="00F2441C"/>
    <w:rsid w:val="00F24881"/>
    <w:rsid w:val="00F253E1"/>
    <w:rsid w:val="00F2557C"/>
    <w:rsid w:val="00F2569F"/>
    <w:rsid w:val="00F270D8"/>
    <w:rsid w:val="00F30521"/>
    <w:rsid w:val="00F308B3"/>
    <w:rsid w:val="00F3098F"/>
    <w:rsid w:val="00F30F84"/>
    <w:rsid w:val="00F3134E"/>
    <w:rsid w:val="00F32042"/>
    <w:rsid w:val="00F3372A"/>
    <w:rsid w:val="00F33BDD"/>
    <w:rsid w:val="00F34410"/>
    <w:rsid w:val="00F34936"/>
    <w:rsid w:val="00F35525"/>
    <w:rsid w:val="00F355AE"/>
    <w:rsid w:val="00F35E30"/>
    <w:rsid w:val="00F36534"/>
    <w:rsid w:val="00F3767E"/>
    <w:rsid w:val="00F377B3"/>
    <w:rsid w:val="00F37E47"/>
    <w:rsid w:val="00F413D9"/>
    <w:rsid w:val="00F41F46"/>
    <w:rsid w:val="00F435A5"/>
    <w:rsid w:val="00F43F15"/>
    <w:rsid w:val="00F44A11"/>
    <w:rsid w:val="00F45456"/>
    <w:rsid w:val="00F4592F"/>
    <w:rsid w:val="00F465E0"/>
    <w:rsid w:val="00F504C6"/>
    <w:rsid w:val="00F507BA"/>
    <w:rsid w:val="00F50D36"/>
    <w:rsid w:val="00F50D37"/>
    <w:rsid w:val="00F51B84"/>
    <w:rsid w:val="00F5211F"/>
    <w:rsid w:val="00F5320A"/>
    <w:rsid w:val="00F537C1"/>
    <w:rsid w:val="00F53EFA"/>
    <w:rsid w:val="00F54651"/>
    <w:rsid w:val="00F54E27"/>
    <w:rsid w:val="00F55ED1"/>
    <w:rsid w:val="00F572E2"/>
    <w:rsid w:val="00F576B4"/>
    <w:rsid w:val="00F57A8E"/>
    <w:rsid w:val="00F60725"/>
    <w:rsid w:val="00F61757"/>
    <w:rsid w:val="00F62024"/>
    <w:rsid w:val="00F633BA"/>
    <w:rsid w:val="00F63440"/>
    <w:rsid w:val="00F646D7"/>
    <w:rsid w:val="00F64BFC"/>
    <w:rsid w:val="00F65087"/>
    <w:rsid w:val="00F65329"/>
    <w:rsid w:val="00F66619"/>
    <w:rsid w:val="00F66A14"/>
    <w:rsid w:val="00F66CB6"/>
    <w:rsid w:val="00F66F93"/>
    <w:rsid w:val="00F67DC6"/>
    <w:rsid w:val="00F67E74"/>
    <w:rsid w:val="00F725B2"/>
    <w:rsid w:val="00F738BC"/>
    <w:rsid w:val="00F738D0"/>
    <w:rsid w:val="00F74B22"/>
    <w:rsid w:val="00F74F07"/>
    <w:rsid w:val="00F75AA9"/>
    <w:rsid w:val="00F75F42"/>
    <w:rsid w:val="00F76FB0"/>
    <w:rsid w:val="00F77244"/>
    <w:rsid w:val="00F772E2"/>
    <w:rsid w:val="00F77F7E"/>
    <w:rsid w:val="00F80979"/>
    <w:rsid w:val="00F831DD"/>
    <w:rsid w:val="00F83233"/>
    <w:rsid w:val="00F849C5"/>
    <w:rsid w:val="00F853E9"/>
    <w:rsid w:val="00F85777"/>
    <w:rsid w:val="00F86C42"/>
    <w:rsid w:val="00F91F01"/>
    <w:rsid w:val="00F922CF"/>
    <w:rsid w:val="00F92394"/>
    <w:rsid w:val="00F924D8"/>
    <w:rsid w:val="00F92D29"/>
    <w:rsid w:val="00F93C36"/>
    <w:rsid w:val="00F949C6"/>
    <w:rsid w:val="00F94D23"/>
    <w:rsid w:val="00F94EB3"/>
    <w:rsid w:val="00F95292"/>
    <w:rsid w:val="00F95C61"/>
    <w:rsid w:val="00F9645A"/>
    <w:rsid w:val="00F96AB6"/>
    <w:rsid w:val="00F96C86"/>
    <w:rsid w:val="00F97014"/>
    <w:rsid w:val="00F97E78"/>
    <w:rsid w:val="00FA02B6"/>
    <w:rsid w:val="00FA045D"/>
    <w:rsid w:val="00FA0733"/>
    <w:rsid w:val="00FA0AE6"/>
    <w:rsid w:val="00FA1C8E"/>
    <w:rsid w:val="00FA30C4"/>
    <w:rsid w:val="00FA31B1"/>
    <w:rsid w:val="00FA3653"/>
    <w:rsid w:val="00FA4850"/>
    <w:rsid w:val="00FA4FEA"/>
    <w:rsid w:val="00FA507C"/>
    <w:rsid w:val="00FA5138"/>
    <w:rsid w:val="00FA5491"/>
    <w:rsid w:val="00FA640E"/>
    <w:rsid w:val="00FA7755"/>
    <w:rsid w:val="00FA7C6D"/>
    <w:rsid w:val="00FA7DD5"/>
    <w:rsid w:val="00FB0183"/>
    <w:rsid w:val="00FB0AF6"/>
    <w:rsid w:val="00FB20DD"/>
    <w:rsid w:val="00FB21C7"/>
    <w:rsid w:val="00FB2ED4"/>
    <w:rsid w:val="00FB3597"/>
    <w:rsid w:val="00FB3AEE"/>
    <w:rsid w:val="00FB3F58"/>
    <w:rsid w:val="00FB5172"/>
    <w:rsid w:val="00FB5203"/>
    <w:rsid w:val="00FB6280"/>
    <w:rsid w:val="00FB7AFB"/>
    <w:rsid w:val="00FB7F5E"/>
    <w:rsid w:val="00FC00D9"/>
    <w:rsid w:val="00FC192F"/>
    <w:rsid w:val="00FC1B01"/>
    <w:rsid w:val="00FC3187"/>
    <w:rsid w:val="00FC3C36"/>
    <w:rsid w:val="00FC3C40"/>
    <w:rsid w:val="00FC45FF"/>
    <w:rsid w:val="00FC4606"/>
    <w:rsid w:val="00FC4915"/>
    <w:rsid w:val="00FC4BF0"/>
    <w:rsid w:val="00FC4D2E"/>
    <w:rsid w:val="00FC5179"/>
    <w:rsid w:val="00FC5840"/>
    <w:rsid w:val="00FC5A89"/>
    <w:rsid w:val="00FC74A3"/>
    <w:rsid w:val="00FD2084"/>
    <w:rsid w:val="00FD36A4"/>
    <w:rsid w:val="00FD36BF"/>
    <w:rsid w:val="00FD3E28"/>
    <w:rsid w:val="00FD4289"/>
    <w:rsid w:val="00FD566E"/>
    <w:rsid w:val="00FD6352"/>
    <w:rsid w:val="00FD78D8"/>
    <w:rsid w:val="00FD7F32"/>
    <w:rsid w:val="00FE06D3"/>
    <w:rsid w:val="00FE07E6"/>
    <w:rsid w:val="00FE2272"/>
    <w:rsid w:val="00FE2B78"/>
    <w:rsid w:val="00FE4B7A"/>
    <w:rsid w:val="00FE5729"/>
    <w:rsid w:val="00FE5754"/>
    <w:rsid w:val="00FE60B8"/>
    <w:rsid w:val="00FE6333"/>
    <w:rsid w:val="00FF0B92"/>
    <w:rsid w:val="00FF0C70"/>
    <w:rsid w:val="00FF21C5"/>
    <w:rsid w:val="00FF2568"/>
    <w:rsid w:val="00FF3240"/>
    <w:rsid w:val="00FF4225"/>
    <w:rsid w:val="00FF6333"/>
    <w:rsid w:val="00FF6374"/>
    <w:rsid w:val="00FF6A34"/>
    <w:rsid w:val="00FF717D"/>
    <w:rsid w:val="00FF7F47"/>
  </w:rsids>
  <m:mathPr>
    <m:mathFont m:val="Cambria Math"/>
    <m:brkBin m:val="before"/>
    <m:brkBinSub m:val="--"/>
    <m:smallFrac m:val="0"/>
    <m:dispDef/>
    <m:lMargin m:val="0"/>
    <m:rMargin m:val="0"/>
    <m:defJc m:val="centerGroup"/>
    <m:wrapIndent m:val="1440"/>
    <m:intLim m:val="subSup"/>
    <m:naryLim m:val="undOvr"/>
  </m:mathPr>
  <w:themeFontLang w:val="el-GR"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EE8AB8"/>
  <w15:docId w15:val="{447385F4-BE15-41BC-AFF9-C82DF132E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n-US" w:bidi="ar-SA"/>
      </w:rPr>
    </w:rPrDefault>
    <w:pPrDefault>
      <w:pPr>
        <w:spacing w:after="160" w:line="259"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nhideWhenUsed="1"/>
    <w:lsdException w:name="Table List 2" w:semiHidden="1" w:uiPriority="99" w:unhideWhenUsed="1"/>
    <w:lsdException w:name="Table List 3" w:semiHidden="1" w:uiPriority="99" w:unhideWhenUsed="1"/>
    <w:lsdException w:name="Table List 4" w:semiHidden="1"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aliases w:val="Βασικό Numbering"/>
    <w:qFormat/>
    <w:rsid w:val="00995CA9"/>
    <w:pPr>
      <w:spacing w:after="240"/>
      <w:jc w:val="both"/>
    </w:pPr>
    <w:rPr>
      <w:rFonts w:ascii="Calibri" w:hAnsi="Calibri"/>
      <w:sz w:val="24"/>
    </w:rPr>
  </w:style>
  <w:style w:type="paragraph" w:styleId="10">
    <w:name w:val="heading 1"/>
    <w:aliases w:val="1H,TF-Overskrift 1,H1,h1,H11,H12,H111,H13,H112,H14,H113,H15,H114,H16,H115,H17,H116,H18,H117,H19,H118,H110,H119,H120,H1110,NOT TO BE USED,Main Head,toc1,Section,chaptertext,Overskrift1,Hoofdstuk,H1 Char,1st level,chapter,1 No Num,Heading1"/>
    <w:next w:val="a0"/>
    <w:link w:val="1Char"/>
    <w:qFormat/>
    <w:rsid w:val="001D2764"/>
    <w:pPr>
      <w:keepNext/>
      <w:pageBreakBefore/>
      <w:spacing w:after="240" w:line="240" w:lineRule="auto"/>
      <w:outlineLvl w:val="0"/>
    </w:pPr>
    <w:rPr>
      <w:rFonts w:ascii="Calibri" w:eastAsia="Times New Roman" w:hAnsi="Calibri" w:cs="Times New Roman"/>
      <w:b/>
      <w:caps/>
      <w:sz w:val="32"/>
      <w:szCs w:val="20"/>
      <w:lang w:val="en-GB"/>
    </w:rPr>
  </w:style>
  <w:style w:type="paragraph" w:styleId="20">
    <w:name w:val="heading 2"/>
    <w:aliases w:val="Do not use,2H,TF-Overskrit 2,h2,2,Titre 2,H2,toc2,Headline 2,headi,heading2,h21,h22,21,título 2,2 headline,h,Reset numbering,Overskrift2,Sub Sect 1.1,1.2,1.3,H21,H22,H211,H23,H212,H221,H2111,H24,H213,H222,H2112,H231,H2121,H2211,H21111,H25"/>
    <w:next w:val="a0"/>
    <w:link w:val="2Char"/>
    <w:qFormat/>
    <w:rsid w:val="00B03DF6"/>
    <w:pPr>
      <w:keepNext/>
      <w:numPr>
        <w:ilvl w:val="1"/>
        <w:numId w:val="6"/>
      </w:numPr>
      <w:spacing w:after="240" w:line="240" w:lineRule="auto"/>
      <w:outlineLvl w:val="1"/>
    </w:pPr>
    <w:rPr>
      <w:rFonts w:ascii="Calibri" w:eastAsia="Times New Roman" w:hAnsi="Calibri" w:cs="Times New Roman"/>
      <w:b/>
      <w:sz w:val="28"/>
      <w:szCs w:val="20"/>
      <w:lang w:val="en-GB"/>
    </w:rPr>
  </w:style>
  <w:style w:type="paragraph" w:styleId="31">
    <w:name w:val="heading 3"/>
    <w:aliases w:val="h31,h3,3,Titre 3,heading 3,H3,toc3,H31,Headline 3,h32,0H,h 3,3rd level,subsect,Underrubrik2,Heading3,ICIS_Επικεφαλίδα 3,_επικεφαλίδα 3,Level 1 - 1,3 bullet,b,3m,Head 3,1.2.3.,H32,H311,H33,H312,H321,H3111,h311,H34,H313,h33,H35,H314,h34,H36"/>
    <w:next w:val="a0"/>
    <w:link w:val="3Char"/>
    <w:qFormat/>
    <w:rsid w:val="0011629A"/>
    <w:pPr>
      <w:keepNext/>
      <w:numPr>
        <w:ilvl w:val="2"/>
        <w:numId w:val="6"/>
      </w:numPr>
      <w:spacing w:after="240" w:line="240" w:lineRule="auto"/>
      <w:outlineLvl w:val="2"/>
    </w:pPr>
    <w:rPr>
      <w:rFonts w:ascii="Arial" w:eastAsia="Times New Roman" w:hAnsi="Arial" w:cs="Times New Roman"/>
      <w:spacing w:val="-2"/>
      <w:szCs w:val="20"/>
      <w:lang w:val="en-GB"/>
    </w:rPr>
  </w:style>
  <w:style w:type="paragraph" w:styleId="41">
    <w:name w:val="heading 4"/>
    <w:aliases w:val="heading 8,H4,toc4,Heading 4 Char1,Heading 4 Char Char,h4,επι,dash,d,4 dash,Dash,THIRD,Level 2 - a,Sub-Minor,( i ), Char Char,Char,Map Title,Exhibit,4,l4,heading4,heading, Char,4H,subsub,header4,Heading4,ICIS_Επικεφαλίδα 4,H41,h41,H42"/>
    <w:basedOn w:val="a0"/>
    <w:next w:val="a0"/>
    <w:link w:val="4Char"/>
    <w:qFormat/>
    <w:rsid w:val="00EC31B4"/>
    <w:pPr>
      <w:keepNext/>
      <w:numPr>
        <w:ilvl w:val="3"/>
        <w:numId w:val="6"/>
      </w:numPr>
      <w:outlineLvl w:val="3"/>
    </w:pPr>
    <w:rPr>
      <w:i/>
      <w:u w:val="single"/>
    </w:rPr>
  </w:style>
  <w:style w:type="paragraph" w:styleId="51">
    <w:name w:val="heading 5"/>
    <w:aliases w:val="toc5,Level 3 - i,5H,h5,5,Heading5,Block Label,sub-bullet,H5,H51,H52,H511,H53,H512,H521,H5111,H54,H513,H55,H514,H56,H515,H522,H5112,H531,H5121,H541,H5131,H551,H5141,H57,H516,H523,H5113,H532,H5122,H542,H5132,H552,H5142,H58,H517,H524"/>
    <w:basedOn w:val="a0"/>
    <w:next w:val="a0"/>
    <w:link w:val="5Char"/>
    <w:qFormat/>
    <w:rsid w:val="00EC31B4"/>
    <w:pPr>
      <w:keepNext/>
      <w:keepLines/>
      <w:numPr>
        <w:ilvl w:val="4"/>
        <w:numId w:val="6"/>
      </w:numPr>
      <w:spacing w:line="240" w:lineRule="auto"/>
      <w:outlineLvl w:val="4"/>
    </w:pPr>
    <w:rPr>
      <w:bCs/>
      <w:i/>
      <w:iCs/>
      <w:kern w:val="14"/>
    </w:rPr>
  </w:style>
  <w:style w:type="paragraph" w:styleId="6">
    <w:name w:val="heading 6"/>
    <w:aliases w:val=" not Kinhill,toc6,h6,6,6H,Legal Level 1.,sub-dash,sd,H6,ASAPHeading 6,Ref Heading 3,rh3,Third Subheading,Ref Heading 31,rh31,Ref Heading 32,rh32,h61,Third Subheading1,Ref Heading 33,rh33,Ref Heading 34,rh34,h62,Third Subheading2"/>
    <w:basedOn w:val="a0"/>
    <w:next w:val="a0"/>
    <w:link w:val="6Char"/>
    <w:qFormat/>
    <w:rsid w:val="00EC31B4"/>
    <w:pPr>
      <w:numPr>
        <w:ilvl w:val="5"/>
        <w:numId w:val="6"/>
      </w:numPr>
      <w:spacing w:before="240" w:after="60"/>
      <w:outlineLvl w:val="5"/>
    </w:pPr>
    <w:rPr>
      <w:i/>
    </w:rPr>
  </w:style>
  <w:style w:type="paragraph" w:styleId="7">
    <w:name w:val="heading 7"/>
    <w:aliases w:val="Legal Level 1.1.,not Kinhill,7,ExhibitTitle,st,Objective,heading7,req3,71,ExhibitTitle1,st1,Objective1,heading71,req31,72,ExhibitTitle2,st2,Objective2,heading72,req32,711,ExhibitTitle11,st11,Objective11,heading711,req311,73,ExhibitTitle3,s"/>
    <w:basedOn w:val="a0"/>
    <w:next w:val="a0"/>
    <w:link w:val="7Char"/>
    <w:qFormat/>
    <w:rsid w:val="00EC31B4"/>
    <w:pPr>
      <w:numPr>
        <w:ilvl w:val="6"/>
        <w:numId w:val="6"/>
      </w:numPr>
      <w:spacing w:before="240" w:after="60"/>
      <w:outlineLvl w:val="6"/>
    </w:pPr>
    <w:rPr>
      <w:sz w:val="20"/>
    </w:rPr>
  </w:style>
  <w:style w:type="paragraph" w:styleId="8">
    <w:name w:val="heading 8"/>
    <w:aliases w:val="t3,t4,t5,t6,t7,t8,t9,t10,t11,t12,t13,t14,t15,t16,t17,heading 81,heading 82,heading 83,heading 84,heading 85,heading 86,heading 87,heading 88,heading 89,Legal Level 1.1.1.,Vedlegg,8,FigureTitle,Condition,requirement,req2,req,81,re"/>
    <w:basedOn w:val="a0"/>
    <w:next w:val="a0"/>
    <w:link w:val="8Char"/>
    <w:qFormat/>
    <w:rsid w:val="00EC31B4"/>
    <w:pPr>
      <w:keepNext/>
      <w:numPr>
        <w:ilvl w:val="7"/>
        <w:numId w:val="6"/>
      </w:numPr>
      <w:outlineLvl w:val="7"/>
    </w:pPr>
    <w:rPr>
      <w:b/>
      <w:i/>
      <w:u w:val="single"/>
    </w:rPr>
  </w:style>
  <w:style w:type="paragraph" w:styleId="9">
    <w:name w:val="heading 9"/>
    <w:aliases w:val="Annex Heading,Legal Level 1.1.1.1.,AC&amp;E_1,Uvedl,9,TableTitle,Cond'l Reqt.,rb,req bullet,req1,91,TableTitle1,Cond'l Reqt.1,rb1,req bullet1,req11,92,TableTitle2,Cond'l Reqt.2,rb2,req bullet2,req12,911,TableTitle11,Cond'l Reqt.11,rb11,req111"/>
    <w:basedOn w:val="a0"/>
    <w:next w:val="a0"/>
    <w:link w:val="9Char"/>
    <w:qFormat/>
    <w:rsid w:val="00EC31B4"/>
    <w:pPr>
      <w:numPr>
        <w:ilvl w:val="8"/>
        <w:numId w:val="6"/>
      </w:numPr>
      <w:spacing w:before="240" w:after="60"/>
      <w:outlineLvl w:val="8"/>
    </w:pPr>
    <w:rPr>
      <w:b/>
      <w:i/>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1H Char,TF-Overskrift 1 Char,H1 Char1,h1 Char,H11 Char,H12 Char,H111 Char,H13 Char,H112 Char,H14 Char,H113 Char,H15 Char,H114 Char,H16 Char,H115 Char,H17 Char,H116 Char,H18 Char,H117 Char,H19 Char,H118 Char,H110 Char,H119 Char"/>
    <w:basedOn w:val="a1"/>
    <w:link w:val="10"/>
    <w:rsid w:val="001D2764"/>
    <w:rPr>
      <w:rFonts w:ascii="Calibri" w:eastAsia="Times New Roman" w:hAnsi="Calibri" w:cs="Times New Roman"/>
      <w:b/>
      <w:caps/>
      <w:sz w:val="32"/>
      <w:szCs w:val="20"/>
      <w:lang w:val="en-GB"/>
    </w:rPr>
  </w:style>
  <w:style w:type="character" w:customStyle="1" w:styleId="2Char">
    <w:name w:val="Επικεφαλίδα 2 Char"/>
    <w:aliases w:val="Do not use Char,2H Char,TF-Overskrit 2 Char,h2 Char,2 Char,Titre 2 Char,H2 Char,toc2 Char,Headline 2 Char,headi Char,heading2 Char,h21 Char,h22 Char,21 Char,título 2 Char,2 headline Char,h Char,Reset numbering Char,Overskrift2 Char"/>
    <w:basedOn w:val="a1"/>
    <w:link w:val="20"/>
    <w:rsid w:val="00B03DF6"/>
    <w:rPr>
      <w:rFonts w:ascii="Calibri" w:eastAsia="Times New Roman" w:hAnsi="Calibri" w:cs="Times New Roman"/>
      <w:b/>
      <w:sz w:val="28"/>
      <w:szCs w:val="20"/>
      <w:lang w:val="en-GB"/>
    </w:rPr>
  </w:style>
  <w:style w:type="character" w:customStyle="1" w:styleId="3Char">
    <w:name w:val="Επικεφαλίδα 3 Char"/>
    <w:aliases w:val="h31 Char,h3 Char,3 Char,Titre 3 Char,heading 3 Char,H3 Char,toc3 Char,H31 Char,Headline 3 Char,h32 Char,0H Char,h 3 Char,3rd level Char,subsect Char,Underrubrik2 Char,Heading3 Char,ICIS_Επικεφαλίδα 3 Char,_επικεφαλίδα 3 Char,b Char"/>
    <w:basedOn w:val="a1"/>
    <w:link w:val="31"/>
    <w:rsid w:val="0011629A"/>
    <w:rPr>
      <w:rFonts w:ascii="Arial" w:eastAsia="Times New Roman" w:hAnsi="Arial" w:cs="Times New Roman"/>
      <w:spacing w:val="-2"/>
      <w:szCs w:val="20"/>
      <w:lang w:val="en-GB"/>
    </w:rPr>
  </w:style>
  <w:style w:type="character" w:customStyle="1" w:styleId="4Char">
    <w:name w:val="Επικεφαλίδα 4 Char"/>
    <w:aliases w:val="heading 8 Char,H4 Char,toc4 Char,Heading 4 Char1 Char,Heading 4 Char Char Char,h4 Char,επι Char,dash Char,d Char,4 dash Char,Dash Char,THIRD Char,Level 2 - a Char,Sub-Minor Char,( i ) Char, Char Char Char,Char Char,Map Title Char"/>
    <w:basedOn w:val="a1"/>
    <w:link w:val="41"/>
    <w:rsid w:val="00EC31B4"/>
    <w:rPr>
      <w:rFonts w:ascii="Calibri" w:hAnsi="Calibri"/>
      <w:i/>
      <w:sz w:val="24"/>
      <w:u w:val="single"/>
    </w:rPr>
  </w:style>
  <w:style w:type="character" w:customStyle="1" w:styleId="5Char">
    <w:name w:val="Επικεφαλίδα 5 Char"/>
    <w:aliases w:val="toc5 Char,Level 3 - i Char,5H Char,h5 Char,5 Char,Heading5 Char,Block Label Char,sub-bullet Char,H5 Char,H51 Char,H52 Char,H511 Char,H53 Char,H512 Char,H521 Char,H5111 Char,H54 Char,H513 Char,H55 Char,H514 Char,H56 Char,H515 Char"/>
    <w:basedOn w:val="a1"/>
    <w:link w:val="51"/>
    <w:rsid w:val="00EC31B4"/>
    <w:rPr>
      <w:rFonts w:ascii="Calibri" w:hAnsi="Calibri"/>
      <w:bCs/>
      <w:i/>
      <w:iCs/>
      <w:kern w:val="14"/>
      <w:sz w:val="24"/>
    </w:rPr>
  </w:style>
  <w:style w:type="character" w:customStyle="1" w:styleId="6Char">
    <w:name w:val="Επικεφαλίδα 6 Char"/>
    <w:aliases w:val=" not Kinhill Char,toc6 Char,h6 Char,6 Char,6H Char,Legal Level 1. Char,sub-dash Char,sd Char,H6 Char,ASAPHeading 6 Char,Ref Heading 3 Char,rh3 Char,Third Subheading Char,Ref Heading 31 Char,rh31 Char,Ref Heading 32 Char,rh32 Char"/>
    <w:basedOn w:val="a1"/>
    <w:link w:val="6"/>
    <w:rsid w:val="00EC31B4"/>
    <w:rPr>
      <w:rFonts w:ascii="Calibri" w:hAnsi="Calibri"/>
      <w:i/>
      <w:sz w:val="24"/>
    </w:rPr>
  </w:style>
  <w:style w:type="character" w:customStyle="1" w:styleId="7Char">
    <w:name w:val="Επικεφαλίδα 7 Char"/>
    <w:aliases w:val="Legal Level 1.1. Char,not Kinhill Char,7 Char,ExhibitTitle Char,st Char,Objective Char,heading7 Char,req3 Char,71 Char,ExhibitTitle1 Char,st1 Char,Objective1 Char,heading71 Char,req31 Char,72 Char,ExhibitTitle2 Char,st2 Char,711 Char"/>
    <w:basedOn w:val="a1"/>
    <w:link w:val="7"/>
    <w:rsid w:val="00EC31B4"/>
    <w:rPr>
      <w:rFonts w:ascii="Calibri" w:hAnsi="Calibri"/>
      <w:sz w:val="20"/>
    </w:rPr>
  </w:style>
  <w:style w:type="character" w:customStyle="1" w:styleId="8Char">
    <w:name w:val="Επικεφαλίδα 8 Char"/>
    <w:aliases w:val="t3 Char,t4 Char,t5 Char,t6 Char,t7 Char,t8 Char,t9 Char,t10 Char,t11 Char,t12 Char,t13 Char,t14 Char,t15 Char,t16 Char,t17 Char,heading 81 Char,heading 82 Char,heading 83 Char,heading 84 Char,heading 85 Char,heading 86 Char,8 Char"/>
    <w:basedOn w:val="a1"/>
    <w:link w:val="8"/>
    <w:rsid w:val="00EC31B4"/>
    <w:rPr>
      <w:rFonts w:ascii="Calibri" w:hAnsi="Calibri"/>
      <w:b/>
      <w:i/>
      <w:sz w:val="24"/>
      <w:u w:val="single"/>
    </w:rPr>
  </w:style>
  <w:style w:type="character" w:customStyle="1" w:styleId="9Char">
    <w:name w:val="Επικεφαλίδα 9 Char"/>
    <w:aliases w:val="Annex Heading Char,Legal Level 1.1.1.1. Char,AC&amp;E_1 Char,Uvedl Char,9 Char,TableTitle Char,Cond'l Reqt. Char,rb Char,req bullet Char,req1 Char,91 Char,TableTitle1 Char,Cond'l Reqt.1 Char,rb1 Char,req bullet1 Char,req11 Char,92 Char"/>
    <w:basedOn w:val="a1"/>
    <w:link w:val="9"/>
    <w:rsid w:val="00EC31B4"/>
    <w:rPr>
      <w:rFonts w:ascii="Calibri" w:hAnsi="Calibri"/>
      <w:b/>
      <w:i/>
      <w:sz w:val="18"/>
    </w:rPr>
  </w:style>
  <w:style w:type="paragraph" w:styleId="a4">
    <w:name w:val="caption"/>
    <w:aliases w:val="TF,Epígrafe,cap,Caption Char1 Char,Caption Char Char Char,Caption Char1 Char Char Char1,Caption Char Char Char Char Char,Caption Char Char1 Char Char,Caption Char1 Char1 Char,Caption Char Char Char1 Char,Caption2,Caption Char1,Cjption,CZption,cp"/>
    <w:basedOn w:val="a0"/>
    <w:next w:val="a0"/>
    <w:link w:val="Char"/>
    <w:uiPriority w:val="35"/>
    <w:qFormat/>
    <w:rsid w:val="00EC31B4"/>
    <w:pPr>
      <w:keepNext/>
      <w:keepLines/>
      <w:spacing w:line="240" w:lineRule="auto"/>
      <w:jc w:val="center"/>
    </w:pPr>
    <w:rPr>
      <w:b/>
    </w:rPr>
  </w:style>
  <w:style w:type="paragraph" w:customStyle="1" w:styleId="Num">
    <w:name w:val="_Num#"/>
    <w:basedOn w:val="a0"/>
    <w:rsid w:val="00EC31B4"/>
    <w:pPr>
      <w:numPr>
        <w:ilvl w:val="1"/>
        <w:numId w:val="1"/>
      </w:numPr>
    </w:pPr>
    <w:rPr>
      <w:rFonts w:ascii="Tahoma" w:hAnsi="Tahoma"/>
    </w:rPr>
  </w:style>
  <w:style w:type="paragraph" w:customStyle="1" w:styleId="TabletextCharChar">
    <w:name w:val="Table text Char Char"/>
    <w:basedOn w:val="a0"/>
    <w:semiHidden/>
    <w:rsid w:val="00EC31B4"/>
    <w:pPr>
      <w:widowControl w:val="0"/>
    </w:pPr>
    <w:rPr>
      <w:rFonts w:ascii="Tahoma" w:hAnsi="Tahoma"/>
    </w:rPr>
  </w:style>
  <w:style w:type="paragraph" w:customStyle="1" w:styleId="Figure">
    <w:name w:val="Figure"/>
    <w:aliases w:val="fig"/>
    <w:basedOn w:val="a4"/>
    <w:rsid w:val="00EC31B4"/>
    <w:pPr>
      <w:spacing w:after="60"/>
    </w:pPr>
  </w:style>
  <w:style w:type="paragraph" w:styleId="11">
    <w:name w:val="toc 1"/>
    <w:basedOn w:val="a0"/>
    <w:next w:val="a0"/>
    <w:uiPriority w:val="39"/>
    <w:rsid w:val="00EC31B4"/>
    <w:pPr>
      <w:keepNext/>
      <w:tabs>
        <w:tab w:val="left" w:pos="720"/>
        <w:tab w:val="right" w:leader="dot" w:pos="9000"/>
      </w:tabs>
      <w:spacing w:before="240" w:after="0" w:line="240" w:lineRule="auto"/>
      <w:ind w:left="720" w:right="562" w:hanging="720"/>
    </w:pPr>
    <w:rPr>
      <w:b/>
      <w:caps/>
      <w:noProof/>
      <w:sz w:val="26"/>
    </w:rPr>
  </w:style>
  <w:style w:type="paragraph" w:styleId="32">
    <w:name w:val="toc 3"/>
    <w:basedOn w:val="a0"/>
    <w:next w:val="a0"/>
    <w:autoRedefine/>
    <w:uiPriority w:val="39"/>
    <w:rsid w:val="00EC31B4"/>
    <w:pPr>
      <w:tabs>
        <w:tab w:val="left" w:pos="1200"/>
        <w:tab w:val="left" w:pos="1985"/>
        <w:tab w:val="right" w:leader="dot" w:pos="8302"/>
      </w:tabs>
      <w:spacing w:before="120" w:after="0"/>
      <w:ind w:left="482"/>
    </w:pPr>
    <w:rPr>
      <w:rFonts w:cs="Arial"/>
      <w:noProof/>
    </w:rPr>
  </w:style>
  <w:style w:type="paragraph" w:styleId="43">
    <w:name w:val="toc 4"/>
    <w:basedOn w:val="a0"/>
    <w:next w:val="a0"/>
    <w:autoRedefine/>
    <w:uiPriority w:val="39"/>
    <w:rsid w:val="00EC31B4"/>
    <w:pPr>
      <w:spacing w:before="120" w:after="0"/>
      <w:ind w:left="720"/>
    </w:pPr>
  </w:style>
  <w:style w:type="paragraph" w:styleId="a5">
    <w:name w:val="footer"/>
    <w:aliases w:val="_υποσέλιδο,ft,fo,Footer1,f1,Fakelos_Enotita_Sel,f,_?p?s???d?"/>
    <w:basedOn w:val="a6"/>
    <w:link w:val="Char0"/>
    <w:rsid w:val="00EC31B4"/>
  </w:style>
  <w:style w:type="character" w:customStyle="1" w:styleId="Char0">
    <w:name w:val="Υποσέλιδο Char"/>
    <w:aliases w:val="_υποσέλιδο Char,ft Char,fo Char,Footer1 Char,f1 Char,Fakelos_Enotita_Sel Char,f Char,_?p?s???d? Char"/>
    <w:basedOn w:val="a1"/>
    <w:link w:val="a5"/>
    <w:rsid w:val="00EC31B4"/>
    <w:rPr>
      <w:i/>
      <w:color w:val="808080"/>
      <w:spacing w:val="-4"/>
      <w:kern w:val="20"/>
      <w:sz w:val="20"/>
    </w:rPr>
  </w:style>
  <w:style w:type="paragraph" w:styleId="a6">
    <w:name w:val="header"/>
    <w:aliases w:val="hd,encabezado,Headertext"/>
    <w:basedOn w:val="a0"/>
    <w:link w:val="Char1"/>
    <w:rsid w:val="00EC31B4"/>
    <w:pPr>
      <w:spacing w:after="0"/>
    </w:pPr>
    <w:rPr>
      <w:i/>
      <w:color w:val="808080"/>
      <w:spacing w:val="-4"/>
      <w:kern w:val="20"/>
      <w:sz w:val="20"/>
    </w:rPr>
  </w:style>
  <w:style w:type="character" w:customStyle="1" w:styleId="Char1">
    <w:name w:val="Κεφαλίδα Char"/>
    <w:aliases w:val="hd Char,encabezado Char,Headertext Char"/>
    <w:basedOn w:val="a1"/>
    <w:link w:val="a6"/>
    <w:rsid w:val="00EC31B4"/>
    <w:rPr>
      <w:i/>
      <w:color w:val="808080"/>
      <w:spacing w:val="-4"/>
      <w:kern w:val="20"/>
      <w:sz w:val="20"/>
    </w:rPr>
  </w:style>
  <w:style w:type="character" w:styleId="a7">
    <w:name w:val="footnote reference"/>
    <w:uiPriority w:val="99"/>
    <w:semiHidden/>
    <w:qFormat/>
    <w:rsid w:val="00EC31B4"/>
    <w:rPr>
      <w:vertAlign w:val="superscript"/>
    </w:rPr>
  </w:style>
  <w:style w:type="paragraph" w:styleId="a8">
    <w:name w:val="footnote text"/>
    <w:basedOn w:val="a0"/>
    <w:link w:val="Char2"/>
    <w:uiPriority w:val="99"/>
    <w:rsid w:val="00EC31B4"/>
    <w:pPr>
      <w:tabs>
        <w:tab w:val="left" w:pos="360"/>
      </w:tabs>
      <w:spacing w:after="0" w:line="240" w:lineRule="auto"/>
      <w:ind w:left="357" w:hanging="357"/>
    </w:pPr>
    <w:rPr>
      <w:sz w:val="16"/>
    </w:rPr>
  </w:style>
  <w:style w:type="character" w:customStyle="1" w:styleId="Char2">
    <w:name w:val="Κείμενο υποσημείωσης Char"/>
    <w:basedOn w:val="a1"/>
    <w:link w:val="a8"/>
    <w:uiPriority w:val="99"/>
    <w:qFormat/>
    <w:rsid w:val="00EC31B4"/>
    <w:rPr>
      <w:sz w:val="16"/>
    </w:rPr>
  </w:style>
  <w:style w:type="paragraph" w:styleId="a9">
    <w:name w:val="List Bullet"/>
    <w:basedOn w:val="a0"/>
    <w:rsid w:val="00EC31B4"/>
    <w:pPr>
      <w:tabs>
        <w:tab w:val="num" w:pos="720"/>
      </w:tabs>
      <w:ind w:left="720" w:hanging="720"/>
    </w:pPr>
  </w:style>
  <w:style w:type="character" w:styleId="aa">
    <w:name w:val="page number"/>
    <w:basedOn w:val="a1"/>
    <w:rsid w:val="00EC31B4"/>
  </w:style>
  <w:style w:type="paragraph" w:styleId="21">
    <w:name w:val="List Bullet 2"/>
    <w:basedOn w:val="a0"/>
    <w:rsid w:val="00EC31B4"/>
    <w:pPr>
      <w:numPr>
        <w:numId w:val="5"/>
      </w:numPr>
    </w:pPr>
  </w:style>
  <w:style w:type="paragraph" w:styleId="22">
    <w:name w:val="toc 2"/>
    <w:basedOn w:val="a0"/>
    <w:next w:val="a0"/>
    <w:uiPriority w:val="39"/>
    <w:rsid w:val="00EC31B4"/>
    <w:pPr>
      <w:tabs>
        <w:tab w:val="left" w:pos="720"/>
        <w:tab w:val="right" w:leader="dot" w:pos="9000"/>
      </w:tabs>
      <w:spacing w:after="0" w:line="240" w:lineRule="auto"/>
      <w:ind w:left="720" w:right="389" w:hanging="720"/>
    </w:pPr>
    <w:rPr>
      <w:b/>
      <w:noProof/>
    </w:rPr>
  </w:style>
  <w:style w:type="paragraph" w:customStyle="1" w:styleId="Appendix1">
    <w:name w:val="Appendix 1"/>
    <w:basedOn w:val="a0"/>
    <w:next w:val="a0"/>
    <w:rsid w:val="00EC31B4"/>
    <w:pPr>
      <w:keepNext/>
      <w:keepLines/>
      <w:pageBreakBefore/>
      <w:numPr>
        <w:numId w:val="2"/>
      </w:numPr>
      <w:spacing w:line="240" w:lineRule="auto"/>
      <w:outlineLvl w:val="0"/>
    </w:pPr>
    <w:rPr>
      <w:b/>
      <w:caps/>
      <w:sz w:val="28"/>
    </w:rPr>
  </w:style>
  <w:style w:type="paragraph" w:customStyle="1" w:styleId="Appendix2">
    <w:name w:val="Appendix 2"/>
    <w:basedOn w:val="a0"/>
    <w:next w:val="a0"/>
    <w:rsid w:val="00EC31B4"/>
    <w:pPr>
      <w:keepNext/>
      <w:keepLines/>
      <w:numPr>
        <w:ilvl w:val="1"/>
        <w:numId w:val="2"/>
      </w:numPr>
      <w:spacing w:line="240" w:lineRule="auto"/>
      <w:outlineLvl w:val="1"/>
    </w:pPr>
    <w:rPr>
      <w:b/>
      <w:sz w:val="26"/>
    </w:rPr>
  </w:style>
  <w:style w:type="paragraph" w:customStyle="1" w:styleId="Appendix3">
    <w:name w:val="Appendix 3"/>
    <w:basedOn w:val="Appendix2"/>
    <w:next w:val="a0"/>
    <w:rsid w:val="00EC31B4"/>
    <w:pPr>
      <w:numPr>
        <w:ilvl w:val="2"/>
      </w:numPr>
      <w:tabs>
        <w:tab w:val="clear" w:pos="1080"/>
        <w:tab w:val="num" w:pos="360"/>
      </w:tabs>
      <w:ind w:left="360" w:hanging="360"/>
      <w:outlineLvl w:val="2"/>
    </w:pPr>
    <w:rPr>
      <w:spacing w:val="-2"/>
      <w:sz w:val="22"/>
    </w:rPr>
  </w:style>
  <w:style w:type="paragraph" w:customStyle="1" w:styleId="Appendix4">
    <w:name w:val="Appendix 4"/>
    <w:basedOn w:val="a0"/>
    <w:next w:val="a0"/>
    <w:rsid w:val="00EC31B4"/>
    <w:pPr>
      <w:keepNext/>
      <w:keepLines/>
      <w:numPr>
        <w:ilvl w:val="3"/>
        <w:numId w:val="2"/>
      </w:numPr>
      <w:spacing w:line="240" w:lineRule="auto"/>
      <w:outlineLvl w:val="3"/>
    </w:pPr>
    <w:rPr>
      <w:i/>
    </w:rPr>
  </w:style>
  <w:style w:type="paragraph" w:customStyle="1" w:styleId="Top">
    <w:name w:val="Top"/>
    <w:rsid w:val="00EC31B4"/>
    <w:pPr>
      <w:keepNext/>
      <w:spacing w:after="0" w:line="240" w:lineRule="auto"/>
    </w:pPr>
    <w:rPr>
      <w:rFonts w:ascii="Arial" w:eastAsia="Times New Roman" w:hAnsi="Arial" w:cs="Times New Roman"/>
      <w:noProof/>
      <w:spacing w:val="-25"/>
      <w:sz w:val="50"/>
      <w:szCs w:val="20"/>
      <w:lang w:val="en-GB"/>
    </w:rPr>
  </w:style>
  <w:style w:type="paragraph" w:customStyle="1" w:styleId="ExecutiveSummary">
    <w:name w:val="Executive Summary"/>
    <w:basedOn w:val="a0"/>
    <w:rsid w:val="00EC31B4"/>
    <w:pPr>
      <w:numPr>
        <w:numId w:val="3"/>
      </w:numPr>
    </w:pPr>
  </w:style>
  <w:style w:type="paragraph" w:styleId="ab">
    <w:name w:val="envelope address"/>
    <w:basedOn w:val="a0"/>
    <w:rsid w:val="00EC31B4"/>
    <w:pPr>
      <w:framePr w:w="7920" w:h="1980" w:hRule="exact" w:hSpace="180" w:wrap="auto" w:hAnchor="page" w:xAlign="center" w:yAlign="bottom"/>
      <w:spacing w:after="0"/>
      <w:ind w:left="2880"/>
    </w:pPr>
  </w:style>
  <w:style w:type="paragraph" w:customStyle="1" w:styleId="Table">
    <w:name w:val="Table"/>
    <w:basedOn w:val="a0"/>
    <w:rsid w:val="00EC31B4"/>
    <w:pPr>
      <w:keepNext/>
      <w:keepLines/>
      <w:spacing w:after="0" w:line="240" w:lineRule="auto"/>
    </w:pPr>
  </w:style>
  <w:style w:type="paragraph" w:customStyle="1" w:styleId="TableLastNote">
    <w:name w:val="Table Last Note"/>
    <w:basedOn w:val="a0"/>
    <w:rsid w:val="00EC31B4"/>
    <w:pPr>
      <w:keepLines/>
      <w:tabs>
        <w:tab w:val="left" w:pos="720"/>
      </w:tabs>
      <w:spacing w:line="240" w:lineRule="auto"/>
      <w:ind w:left="720" w:hanging="360"/>
    </w:pPr>
    <w:rPr>
      <w:i/>
      <w:sz w:val="16"/>
    </w:rPr>
  </w:style>
  <w:style w:type="paragraph" w:customStyle="1" w:styleId="TableNotes">
    <w:name w:val="Table Notes"/>
    <w:basedOn w:val="a0"/>
    <w:rsid w:val="00EC31B4"/>
    <w:pPr>
      <w:keepNext/>
      <w:keepLines/>
      <w:tabs>
        <w:tab w:val="left" w:pos="720"/>
      </w:tabs>
      <w:spacing w:after="0" w:line="240" w:lineRule="auto"/>
      <w:ind w:left="720" w:hanging="360"/>
    </w:pPr>
    <w:rPr>
      <w:i/>
      <w:sz w:val="16"/>
    </w:rPr>
  </w:style>
  <w:style w:type="paragraph" w:customStyle="1" w:styleId="CV2">
    <w:name w:val="CV 2"/>
    <w:next w:val="a0"/>
    <w:rsid w:val="00EC31B4"/>
    <w:pPr>
      <w:keepLines/>
      <w:pageBreakBefore/>
      <w:tabs>
        <w:tab w:val="center" w:pos="4500"/>
      </w:tabs>
      <w:spacing w:after="240" w:line="240" w:lineRule="auto"/>
      <w:jc w:val="center"/>
      <w:outlineLvl w:val="1"/>
    </w:pPr>
    <w:rPr>
      <w:rFonts w:ascii="Arial" w:eastAsia="Times New Roman" w:hAnsi="Arial" w:cs="Times New Roman"/>
      <w:b/>
      <w:caps/>
      <w:sz w:val="26"/>
      <w:szCs w:val="20"/>
      <w:lang w:val="en-GB"/>
    </w:rPr>
  </w:style>
  <w:style w:type="paragraph" w:customStyle="1" w:styleId="Recipient">
    <w:name w:val="Recipient"/>
    <w:basedOn w:val="a0"/>
    <w:rsid w:val="00EC31B4"/>
    <w:pPr>
      <w:spacing w:after="0"/>
    </w:pPr>
  </w:style>
  <w:style w:type="character" w:styleId="-">
    <w:name w:val="Hyperlink"/>
    <w:uiPriority w:val="99"/>
    <w:rsid w:val="00EC31B4"/>
    <w:rPr>
      <w:color w:val="auto"/>
    </w:rPr>
  </w:style>
  <w:style w:type="paragraph" w:customStyle="1" w:styleId="CoverTitle">
    <w:name w:val="Cover Title"/>
    <w:basedOn w:val="a0"/>
    <w:rsid w:val="00EC31B4"/>
    <w:pPr>
      <w:spacing w:after="0" w:line="240" w:lineRule="auto"/>
      <w:jc w:val="center"/>
    </w:pPr>
    <w:rPr>
      <w:b/>
      <w:sz w:val="30"/>
      <w:szCs w:val="30"/>
    </w:rPr>
  </w:style>
  <w:style w:type="paragraph" w:customStyle="1" w:styleId="CoverAddress">
    <w:name w:val="Cover Address"/>
    <w:basedOn w:val="a0"/>
    <w:rsid w:val="00EC31B4"/>
    <w:pPr>
      <w:spacing w:after="0" w:line="240" w:lineRule="auto"/>
      <w:jc w:val="center"/>
    </w:pPr>
    <w:rPr>
      <w:b/>
    </w:rPr>
  </w:style>
  <w:style w:type="paragraph" w:customStyle="1" w:styleId="Appendix">
    <w:name w:val="Appendix"/>
    <w:basedOn w:val="a0"/>
    <w:rsid w:val="00EC31B4"/>
  </w:style>
  <w:style w:type="paragraph" w:customStyle="1" w:styleId="12">
    <w:name w:val="Απόσπασμα1"/>
    <w:basedOn w:val="a0"/>
    <w:rsid w:val="00EC31B4"/>
    <w:pPr>
      <w:ind w:left="720" w:right="720"/>
    </w:pPr>
    <w:rPr>
      <w:i/>
    </w:rPr>
  </w:style>
  <w:style w:type="paragraph" w:styleId="ac">
    <w:name w:val="Document Map"/>
    <w:link w:val="Char3"/>
    <w:semiHidden/>
    <w:rsid w:val="00EC31B4"/>
    <w:pPr>
      <w:widowControl w:val="0"/>
      <w:shd w:val="clear" w:color="auto" w:fill="000080"/>
      <w:spacing w:after="0" w:line="240" w:lineRule="auto"/>
    </w:pPr>
    <w:rPr>
      <w:rFonts w:ascii="Tahoma" w:eastAsia="Times New Roman" w:hAnsi="Tahoma" w:cs="Times New Roman"/>
      <w:sz w:val="18"/>
      <w:szCs w:val="20"/>
      <w:lang w:val="en-GB" w:eastAsia="en-GB"/>
    </w:rPr>
  </w:style>
  <w:style w:type="character" w:customStyle="1" w:styleId="Char3">
    <w:name w:val="Χάρτης εγγράφου Char"/>
    <w:basedOn w:val="a1"/>
    <w:link w:val="ac"/>
    <w:semiHidden/>
    <w:rsid w:val="00EC31B4"/>
    <w:rPr>
      <w:rFonts w:ascii="Tahoma" w:eastAsia="Times New Roman" w:hAnsi="Tahoma" w:cs="Times New Roman"/>
      <w:sz w:val="18"/>
      <w:szCs w:val="20"/>
      <w:shd w:val="clear" w:color="auto" w:fill="000080"/>
      <w:lang w:val="en-GB" w:eastAsia="en-GB"/>
    </w:rPr>
  </w:style>
  <w:style w:type="character" w:styleId="-0">
    <w:name w:val="FollowedHyperlink"/>
    <w:rsid w:val="00EC31B4"/>
    <w:rPr>
      <w:color w:val="auto"/>
      <w:u w:val="none"/>
    </w:rPr>
  </w:style>
  <w:style w:type="paragraph" w:styleId="ad">
    <w:name w:val="Body Text"/>
    <w:aliases w:val="body text,contents,heading_txt,bodytxy2,Body Text - Level 2,bt,??2,Oracle Response,sp,sbs,block text,1,bt4,body text4,bt5,body text5,bt1,body text1,Resume Text,BODY TEXT,txt1,T1,Title 1,bullet title,t,Block text,Corps de texte,Body"/>
    <w:basedOn w:val="a0"/>
    <w:link w:val="Char4"/>
    <w:rsid w:val="00EC31B4"/>
    <w:rPr>
      <w:rFonts w:cs="Arial"/>
    </w:rPr>
  </w:style>
  <w:style w:type="character" w:customStyle="1" w:styleId="Char4">
    <w:name w:val="Σώμα κειμένου Char"/>
    <w:aliases w:val="body text Char,contents Char,heading_txt Char,bodytxy2 Char,Body Text - Level 2 Char,bt Char,??2 Char,Oracle Response Char,sp Char,sbs Char,block text Char,1 Char,bt4 Char,body text4 Char,bt5 Char,body text5 Char,bt1 Char,txt1 Char"/>
    <w:basedOn w:val="a1"/>
    <w:link w:val="ad"/>
    <w:rsid w:val="00EC31B4"/>
    <w:rPr>
      <w:rFonts w:cs="Arial"/>
    </w:rPr>
  </w:style>
  <w:style w:type="paragraph" w:customStyle="1" w:styleId="FaxAddr">
    <w:name w:val="_FaxAddr"/>
    <w:basedOn w:val="a0"/>
    <w:rsid w:val="00EC31B4"/>
    <w:pPr>
      <w:tabs>
        <w:tab w:val="left" w:pos="1080"/>
        <w:tab w:val="left" w:pos="5040"/>
        <w:tab w:val="left" w:pos="5760"/>
      </w:tabs>
      <w:spacing w:after="0" w:line="240" w:lineRule="auto"/>
    </w:pPr>
    <w:rPr>
      <w:rFonts w:ascii="Book Antiqua" w:hAnsi="Book Antiqua"/>
      <w:b/>
    </w:rPr>
  </w:style>
  <w:style w:type="paragraph" w:customStyle="1" w:styleId="text">
    <w:name w:val="text"/>
    <w:rsid w:val="00EC31B4"/>
    <w:pPr>
      <w:tabs>
        <w:tab w:val="left" w:pos="-1440"/>
        <w:tab w:val="left" w:pos="-662"/>
        <w:tab w:val="left" w:pos="29"/>
        <w:tab w:val="left" w:pos="648"/>
        <w:tab w:val="left" w:pos="1296"/>
        <w:tab w:val="left" w:pos="1944"/>
        <w:tab w:val="left" w:pos="2592"/>
        <w:tab w:val="left" w:pos="3096"/>
        <w:tab w:val="left" w:pos="3600"/>
        <w:tab w:val="left" w:pos="4176"/>
        <w:tab w:val="left" w:pos="4896"/>
        <w:tab w:val="left" w:pos="5616"/>
        <w:tab w:val="left" w:pos="6336"/>
        <w:tab w:val="left" w:pos="7056"/>
        <w:tab w:val="left" w:pos="7776"/>
        <w:tab w:val="left" w:pos="8496"/>
      </w:tabs>
      <w:suppressAutoHyphens/>
      <w:spacing w:after="0" w:line="271" w:lineRule="auto"/>
      <w:jc w:val="both"/>
    </w:pPr>
    <w:rPr>
      <w:rFonts w:ascii="Palatino" w:eastAsia="Times New Roman" w:hAnsi="Palatino" w:cs="Times New Roman"/>
      <w:spacing w:val="-2"/>
      <w:szCs w:val="20"/>
      <w:lang w:val="en-GB"/>
    </w:rPr>
  </w:style>
  <w:style w:type="paragraph" w:customStyle="1" w:styleId="AddrRest">
    <w:name w:val="_AddrRest"/>
    <w:basedOn w:val="a0"/>
    <w:rsid w:val="00EC31B4"/>
    <w:pPr>
      <w:spacing w:after="300"/>
    </w:pPr>
    <w:rPr>
      <w:rFonts w:ascii="Book Antiqua" w:hAnsi="Book Antiqua"/>
      <w:spacing w:val="6"/>
      <w:kern w:val="1"/>
    </w:rPr>
  </w:style>
  <w:style w:type="paragraph" w:styleId="Web">
    <w:name w:val="Normal (Web)"/>
    <w:basedOn w:val="a0"/>
    <w:uiPriority w:val="99"/>
    <w:qFormat/>
    <w:rsid w:val="00EC31B4"/>
    <w:pPr>
      <w:spacing w:before="100" w:beforeAutospacing="1" w:after="100" w:afterAutospacing="1" w:line="240" w:lineRule="auto"/>
    </w:pPr>
    <w:rPr>
      <w:rFonts w:ascii="Times New Roman" w:hAnsi="Times New Roman"/>
      <w:szCs w:val="24"/>
    </w:rPr>
  </w:style>
  <w:style w:type="character" w:styleId="ae">
    <w:name w:val="Strong"/>
    <w:basedOn w:val="EUHeading1Char"/>
    <w:rsid w:val="0085345D"/>
    <w:rPr>
      <w:rFonts w:asciiTheme="minorHAnsi" w:hAnsiTheme="minorHAnsi"/>
      <w:b/>
      <w:bCs w:val="0"/>
      <w:sz w:val="24"/>
      <w:szCs w:val="32"/>
    </w:rPr>
  </w:style>
  <w:style w:type="character" w:styleId="af">
    <w:name w:val="Emphasis"/>
    <w:qFormat/>
    <w:rsid w:val="00EC31B4"/>
    <w:rPr>
      <w:i/>
      <w:iCs/>
    </w:rPr>
  </w:style>
  <w:style w:type="paragraph" w:styleId="af0">
    <w:name w:val="Balloon Text"/>
    <w:basedOn w:val="a0"/>
    <w:link w:val="Char5"/>
    <w:semiHidden/>
    <w:rsid w:val="00EC31B4"/>
    <w:rPr>
      <w:rFonts w:ascii="Tahoma" w:hAnsi="Tahoma" w:cs="Tahoma"/>
      <w:sz w:val="16"/>
      <w:szCs w:val="16"/>
    </w:rPr>
  </w:style>
  <w:style w:type="character" w:customStyle="1" w:styleId="Char5">
    <w:name w:val="Κείμενο πλαισίου Char"/>
    <w:basedOn w:val="a1"/>
    <w:link w:val="af0"/>
    <w:semiHidden/>
    <w:rsid w:val="00EC31B4"/>
    <w:rPr>
      <w:rFonts w:ascii="Tahoma" w:hAnsi="Tahoma" w:cs="Tahoma"/>
      <w:sz w:val="16"/>
      <w:szCs w:val="16"/>
    </w:rPr>
  </w:style>
  <w:style w:type="paragraph" w:customStyle="1" w:styleId="TableTitle">
    <w:name w:val="Table Title"/>
    <w:basedOn w:val="a0"/>
    <w:rsid w:val="00EC31B4"/>
    <w:pPr>
      <w:keepNext/>
      <w:keepLines/>
      <w:spacing w:line="240" w:lineRule="auto"/>
      <w:jc w:val="center"/>
    </w:pPr>
    <w:rPr>
      <w:b/>
    </w:rPr>
  </w:style>
  <w:style w:type="paragraph" w:styleId="13">
    <w:name w:val="index 1"/>
    <w:basedOn w:val="a0"/>
    <w:next w:val="a0"/>
    <w:autoRedefine/>
    <w:semiHidden/>
    <w:rsid w:val="00EC31B4"/>
    <w:pPr>
      <w:ind w:left="220" w:hanging="220"/>
    </w:pPr>
  </w:style>
  <w:style w:type="paragraph" w:customStyle="1" w:styleId="1">
    <w:name w:val="Στυλ Επικεφαλίδα 1"/>
    <w:aliases w:val="H1 + Πλήρης Αριστερά:  0 εκ. Δεξιά:  005 εκ."/>
    <w:basedOn w:val="10"/>
    <w:semiHidden/>
    <w:rsid w:val="00EC31B4"/>
    <w:pPr>
      <w:pageBreakBefore w:val="0"/>
      <w:numPr>
        <w:numId w:val="7"/>
      </w:numPr>
      <w:shd w:val="clear" w:color="auto" w:fill="E6E6E6"/>
      <w:tabs>
        <w:tab w:val="num" w:pos="3272"/>
      </w:tabs>
      <w:spacing w:before="240" w:after="120" w:line="360" w:lineRule="auto"/>
      <w:ind w:right="28"/>
    </w:pPr>
    <w:rPr>
      <w:rFonts w:ascii="Tahoma" w:hAnsi="Tahoma"/>
      <w:bCs/>
      <w:caps w:val="0"/>
      <w:spacing w:val="20"/>
      <w:kern w:val="28"/>
      <w:sz w:val="24"/>
      <w:lang w:val="el-GR"/>
    </w:rPr>
  </w:style>
  <w:style w:type="paragraph" w:customStyle="1" w:styleId="NumCharCharCharCharCharCharCharChar">
    <w:name w:val="_Num# Char Char Char Char Char Char Char Char"/>
    <w:next w:val="Bullets"/>
    <w:semiHidden/>
    <w:rsid w:val="00EC31B4"/>
    <w:pPr>
      <w:widowControl w:val="0"/>
      <w:numPr>
        <w:numId w:val="8"/>
      </w:numPr>
      <w:spacing w:after="0" w:line="240" w:lineRule="auto"/>
      <w:ind w:left="0" w:firstLine="0"/>
      <w:jc w:val="both"/>
    </w:pPr>
    <w:rPr>
      <w:rFonts w:ascii="Tahoma" w:eastAsia="Times New Roman" w:hAnsi="Tahoma" w:cs="Times New Roman"/>
      <w:szCs w:val="20"/>
      <w:lang w:eastAsia="el-GR"/>
    </w:rPr>
  </w:style>
  <w:style w:type="paragraph" w:customStyle="1" w:styleId="Bullets">
    <w:name w:val="_Bullets#"/>
    <w:basedOn w:val="a0"/>
    <w:autoRedefine/>
    <w:semiHidden/>
    <w:rsid w:val="00EC31B4"/>
    <w:pPr>
      <w:overflowPunct w:val="0"/>
      <w:autoSpaceDE w:val="0"/>
      <w:autoSpaceDN w:val="0"/>
      <w:adjustRightInd w:val="0"/>
      <w:spacing w:before="60" w:after="120" w:line="240" w:lineRule="auto"/>
      <w:ind w:left="643" w:hanging="283"/>
      <w:textAlignment w:val="baseline"/>
    </w:pPr>
    <w:rPr>
      <w:rFonts w:ascii="Tahoma" w:hAnsi="Tahoma" w:cs="Tahoma"/>
      <w:b/>
      <w:lang w:eastAsia="el-GR"/>
    </w:rPr>
  </w:style>
  <w:style w:type="paragraph" w:styleId="23">
    <w:name w:val="Body Text 2"/>
    <w:basedOn w:val="a0"/>
    <w:link w:val="2Char0"/>
    <w:rsid w:val="00EC31B4"/>
    <w:pPr>
      <w:spacing w:after="120" w:line="240" w:lineRule="auto"/>
    </w:pPr>
    <w:rPr>
      <w:rFonts w:ascii="Tahoma" w:hAnsi="Tahoma" w:cs="Tahoma"/>
      <w:sz w:val="20"/>
    </w:rPr>
  </w:style>
  <w:style w:type="character" w:customStyle="1" w:styleId="2Char0">
    <w:name w:val="Σώμα κείμενου 2 Char"/>
    <w:basedOn w:val="a1"/>
    <w:link w:val="23"/>
    <w:rsid w:val="00EC31B4"/>
    <w:rPr>
      <w:rFonts w:ascii="Tahoma" w:hAnsi="Tahoma" w:cs="Tahoma"/>
      <w:sz w:val="20"/>
    </w:rPr>
  </w:style>
  <w:style w:type="paragraph" w:styleId="52">
    <w:name w:val="toc 5"/>
    <w:basedOn w:val="a0"/>
    <w:next w:val="a0"/>
    <w:semiHidden/>
    <w:rsid w:val="00EC31B4"/>
    <w:pPr>
      <w:tabs>
        <w:tab w:val="right" w:pos="9639"/>
      </w:tabs>
      <w:spacing w:before="60" w:after="60" w:line="240" w:lineRule="auto"/>
      <w:ind w:left="1985" w:hanging="1134"/>
    </w:pPr>
    <w:rPr>
      <w:rFonts w:ascii="Tahoma" w:hAnsi="Tahoma"/>
      <w:sz w:val="18"/>
    </w:rPr>
  </w:style>
  <w:style w:type="paragraph" w:styleId="33">
    <w:name w:val="Body Text 3"/>
    <w:basedOn w:val="a0"/>
    <w:link w:val="3Char0"/>
    <w:rsid w:val="00EC31B4"/>
    <w:pPr>
      <w:spacing w:after="120" w:line="240" w:lineRule="auto"/>
      <w:ind w:right="170"/>
    </w:pPr>
    <w:rPr>
      <w:rFonts w:ascii="Tahoma" w:hAnsi="Tahoma"/>
    </w:rPr>
  </w:style>
  <w:style w:type="character" w:customStyle="1" w:styleId="3Char0">
    <w:name w:val="Σώμα κείμενου 3 Char"/>
    <w:basedOn w:val="a1"/>
    <w:link w:val="33"/>
    <w:rsid w:val="00EC31B4"/>
    <w:rPr>
      <w:rFonts w:ascii="Tahoma" w:hAnsi="Tahoma"/>
    </w:rPr>
  </w:style>
  <w:style w:type="paragraph" w:styleId="60">
    <w:name w:val="toc 6"/>
    <w:basedOn w:val="a0"/>
    <w:next w:val="a0"/>
    <w:autoRedefine/>
    <w:semiHidden/>
    <w:rsid w:val="00EC31B4"/>
    <w:pPr>
      <w:ind w:left="1100"/>
    </w:pPr>
  </w:style>
  <w:style w:type="paragraph" w:styleId="70">
    <w:name w:val="toc 7"/>
    <w:basedOn w:val="a0"/>
    <w:next w:val="a0"/>
    <w:autoRedefine/>
    <w:semiHidden/>
    <w:rsid w:val="00EC31B4"/>
    <w:pPr>
      <w:ind w:left="1320"/>
    </w:pPr>
  </w:style>
  <w:style w:type="paragraph" w:styleId="80">
    <w:name w:val="toc 8"/>
    <w:basedOn w:val="a0"/>
    <w:next w:val="a0"/>
    <w:autoRedefine/>
    <w:semiHidden/>
    <w:rsid w:val="00EC31B4"/>
    <w:pPr>
      <w:ind w:left="1540"/>
    </w:pPr>
  </w:style>
  <w:style w:type="paragraph" w:styleId="90">
    <w:name w:val="toc 9"/>
    <w:basedOn w:val="a0"/>
    <w:next w:val="a0"/>
    <w:autoRedefine/>
    <w:semiHidden/>
    <w:rsid w:val="00EC31B4"/>
    <w:pPr>
      <w:ind w:left="1760"/>
    </w:pPr>
  </w:style>
  <w:style w:type="paragraph" w:customStyle="1" w:styleId="Bullet2">
    <w:name w:val="Bullet 2"/>
    <w:basedOn w:val="a0"/>
    <w:rsid w:val="00EC31B4"/>
    <w:pPr>
      <w:numPr>
        <w:numId w:val="10"/>
      </w:numPr>
      <w:tabs>
        <w:tab w:val="clear" w:pos="644"/>
        <w:tab w:val="left" w:pos="851"/>
      </w:tabs>
      <w:spacing w:after="60" w:line="320" w:lineRule="atLeast"/>
      <w:ind w:left="851" w:hanging="284"/>
    </w:pPr>
    <w:rPr>
      <w:rFonts w:ascii="Times New Roman" w:hAnsi="Times New Roman"/>
    </w:rPr>
  </w:style>
  <w:style w:type="paragraph" w:customStyle="1" w:styleId="Bullet3">
    <w:name w:val="Bullet 3"/>
    <w:basedOn w:val="a0"/>
    <w:rsid w:val="00EC31B4"/>
    <w:pPr>
      <w:numPr>
        <w:numId w:val="11"/>
      </w:numPr>
      <w:tabs>
        <w:tab w:val="left" w:pos="1134"/>
      </w:tabs>
      <w:overflowPunct w:val="0"/>
      <w:autoSpaceDE w:val="0"/>
      <w:autoSpaceDN w:val="0"/>
      <w:adjustRightInd w:val="0"/>
      <w:spacing w:before="60" w:after="60" w:line="300" w:lineRule="atLeast"/>
      <w:ind w:left="1134" w:hanging="283"/>
      <w:textAlignment w:val="baseline"/>
    </w:pPr>
    <w:rPr>
      <w:rFonts w:ascii="Times New Roman" w:hAnsi="Times New Roman"/>
    </w:rPr>
  </w:style>
  <w:style w:type="paragraph" w:customStyle="1" w:styleId="wfxRecipient">
    <w:name w:val="wfxRecipient"/>
    <w:basedOn w:val="a0"/>
    <w:rsid w:val="00EC31B4"/>
    <w:pPr>
      <w:overflowPunct w:val="0"/>
      <w:autoSpaceDE w:val="0"/>
      <w:autoSpaceDN w:val="0"/>
      <w:adjustRightInd w:val="0"/>
      <w:spacing w:before="120" w:after="0" w:line="240" w:lineRule="auto"/>
      <w:textAlignment w:val="baseline"/>
    </w:pPr>
    <w:rPr>
      <w:rFonts w:ascii="Times New Roman" w:hAnsi="Times New Roman"/>
    </w:rPr>
  </w:style>
  <w:style w:type="paragraph" w:customStyle="1" w:styleId="ICIS">
    <w:name w:val="ICIS_απλή λίστα"/>
    <w:basedOn w:val="ICIS0"/>
    <w:rsid w:val="00EC31B4"/>
    <w:pPr>
      <w:tabs>
        <w:tab w:val="num" w:pos="1080"/>
      </w:tabs>
      <w:overflowPunct w:val="0"/>
      <w:autoSpaceDE w:val="0"/>
      <w:autoSpaceDN w:val="0"/>
      <w:adjustRightInd w:val="0"/>
      <w:spacing w:afterAutospacing="1"/>
      <w:textAlignment w:val="baseline"/>
    </w:pPr>
  </w:style>
  <w:style w:type="paragraph" w:customStyle="1" w:styleId="ICIS0">
    <w:name w:val="ICIS_παράγραφος"/>
    <w:basedOn w:val="ad"/>
    <w:rsid w:val="00EC31B4"/>
    <w:pPr>
      <w:spacing w:before="120" w:after="120" w:line="240" w:lineRule="atLeast"/>
    </w:pPr>
    <w:rPr>
      <w:rFonts w:ascii="Tahoma" w:hAnsi="Tahoma" w:cs="Times New Roman"/>
      <w:sz w:val="20"/>
      <w:szCs w:val="20"/>
    </w:rPr>
  </w:style>
  <w:style w:type="paragraph" w:customStyle="1" w:styleId="Paragraph">
    <w:name w:val="Paragraph"/>
    <w:basedOn w:val="a0"/>
    <w:autoRedefine/>
    <w:rsid w:val="00EC31B4"/>
    <w:pPr>
      <w:tabs>
        <w:tab w:val="num" w:pos="1080"/>
      </w:tabs>
      <w:spacing w:before="120" w:after="120" w:afterAutospacing="1" w:line="312" w:lineRule="auto"/>
    </w:pPr>
    <w:rPr>
      <w:rFonts w:ascii="Tahoma" w:hAnsi="Tahoma" w:cs="Tahoma"/>
      <w:sz w:val="20"/>
      <w:lang w:eastAsia="el-GR"/>
    </w:rPr>
  </w:style>
  <w:style w:type="paragraph" w:customStyle="1" w:styleId="Bullet11">
    <w:name w:val="Bullet1"/>
    <w:basedOn w:val="Paragraph"/>
    <w:rsid w:val="00EC31B4"/>
  </w:style>
  <w:style w:type="paragraph" w:customStyle="1" w:styleId="wfxFaxNum">
    <w:name w:val="wfxFaxNum"/>
    <w:basedOn w:val="a0"/>
    <w:rsid w:val="00EC31B4"/>
    <w:pPr>
      <w:overflowPunct w:val="0"/>
      <w:autoSpaceDE w:val="0"/>
      <w:autoSpaceDN w:val="0"/>
      <w:adjustRightInd w:val="0"/>
      <w:spacing w:before="120" w:after="0" w:line="240" w:lineRule="auto"/>
      <w:textAlignment w:val="baseline"/>
    </w:pPr>
    <w:rPr>
      <w:rFonts w:ascii="Times New Roman" w:hAnsi="Times New Roman"/>
    </w:rPr>
  </w:style>
  <w:style w:type="paragraph" w:customStyle="1" w:styleId="Bullet10">
    <w:name w:val="Bullet 1"/>
    <w:basedOn w:val="a0"/>
    <w:rsid w:val="00EC31B4"/>
    <w:pPr>
      <w:widowControl w:val="0"/>
      <w:numPr>
        <w:numId w:val="12"/>
      </w:numPr>
      <w:tabs>
        <w:tab w:val="left" w:pos="567"/>
      </w:tabs>
      <w:spacing w:before="60" w:after="60" w:line="240" w:lineRule="auto"/>
    </w:pPr>
    <w:rPr>
      <w:rFonts w:cs="Arial"/>
      <w:bCs/>
    </w:rPr>
  </w:style>
  <w:style w:type="paragraph" w:customStyle="1" w:styleId="BULLET1">
    <w:name w:val="BULLET 1"/>
    <w:basedOn w:val="a0"/>
    <w:rsid w:val="00EC31B4"/>
    <w:pPr>
      <w:widowControl w:val="0"/>
      <w:numPr>
        <w:numId w:val="4"/>
      </w:numPr>
      <w:tabs>
        <w:tab w:val="left" w:pos="567"/>
      </w:tabs>
      <w:spacing w:after="60" w:line="360" w:lineRule="atLeast"/>
      <w:ind w:left="568"/>
    </w:pPr>
    <w:rPr>
      <w:rFonts w:ascii="Microsoft Sans Serif" w:hAnsi="Microsoft Sans Serif" w:cs="Tahoma"/>
      <w:sz w:val="21"/>
    </w:rPr>
  </w:style>
  <w:style w:type="paragraph" w:customStyle="1" w:styleId="Bullet">
    <w:name w:val="Bullet"/>
    <w:aliases w:val="bl"/>
    <w:basedOn w:val="a0"/>
    <w:next w:val="a0"/>
    <w:autoRedefine/>
    <w:rsid w:val="00EC31B4"/>
    <w:pPr>
      <w:overflowPunct w:val="0"/>
      <w:autoSpaceDE w:val="0"/>
      <w:autoSpaceDN w:val="0"/>
      <w:adjustRightInd w:val="0"/>
      <w:spacing w:before="120" w:after="0" w:line="240" w:lineRule="auto"/>
      <w:ind w:left="360"/>
      <w:textAlignment w:val="baseline"/>
    </w:pPr>
    <w:rPr>
      <w:rFonts w:cs="Arial"/>
      <w:bCs/>
      <w:u w:val="single"/>
    </w:rPr>
  </w:style>
  <w:style w:type="paragraph" w:customStyle="1" w:styleId="BodyText21">
    <w:name w:val="Body Text 21"/>
    <w:basedOn w:val="a0"/>
    <w:rsid w:val="00EC31B4"/>
    <w:pPr>
      <w:overflowPunct w:val="0"/>
      <w:autoSpaceDE w:val="0"/>
      <w:autoSpaceDN w:val="0"/>
      <w:adjustRightInd w:val="0"/>
      <w:spacing w:after="0" w:line="240" w:lineRule="auto"/>
      <w:textAlignment w:val="baseline"/>
    </w:pPr>
    <w:rPr>
      <w:sz w:val="20"/>
      <w:lang w:eastAsia="el-GR"/>
    </w:rPr>
  </w:style>
  <w:style w:type="paragraph" w:customStyle="1" w:styleId="Normal-Int">
    <w:name w:val="Normal-Int"/>
    <w:basedOn w:val="a0"/>
    <w:rsid w:val="00EC31B4"/>
    <w:pPr>
      <w:spacing w:before="120" w:after="0" w:line="300" w:lineRule="atLeast"/>
      <w:ind w:left="360"/>
    </w:pPr>
    <w:rPr>
      <w:rFonts w:ascii="Times New Roman" w:hAnsi="Times New Roman"/>
      <w:szCs w:val="24"/>
    </w:rPr>
  </w:style>
  <w:style w:type="paragraph" w:styleId="af1">
    <w:name w:val="Body Text Indent"/>
    <w:aliases w:val="Intro"/>
    <w:basedOn w:val="a0"/>
    <w:link w:val="Char6"/>
    <w:rsid w:val="00EC31B4"/>
    <w:pPr>
      <w:ind w:left="720" w:hanging="540"/>
    </w:pPr>
    <w:rPr>
      <w:rFonts w:cs="Arial"/>
    </w:rPr>
  </w:style>
  <w:style w:type="character" w:customStyle="1" w:styleId="Char6">
    <w:name w:val="Σώμα κείμενου με εσοχή Char"/>
    <w:aliases w:val="Intro Char"/>
    <w:basedOn w:val="a1"/>
    <w:link w:val="af1"/>
    <w:rsid w:val="00EC31B4"/>
    <w:rPr>
      <w:rFonts w:cs="Arial"/>
    </w:rPr>
  </w:style>
  <w:style w:type="paragraph" w:customStyle="1" w:styleId="BodyTextbulleted">
    <w:name w:val="Body Text bulleted"/>
    <w:basedOn w:val="a0"/>
    <w:rsid w:val="00EC31B4"/>
    <w:pPr>
      <w:tabs>
        <w:tab w:val="num" w:pos="360"/>
      </w:tabs>
      <w:spacing w:before="120" w:after="0" w:line="360" w:lineRule="auto"/>
      <w:ind w:left="340" w:right="-51" w:hanging="340"/>
    </w:pPr>
    <w:rPr>
      <w:rFonts w:ascii="Times New Roman" w:hAnsi="Times New Roman"/>
    </w:rPr>
  </w:style>
  <w:style w:type="paragraph" w:customStyle="1" w:styleId="BodyTextBOLD">
    <w:name w:val="Body Text BOLD"/>
    <w:basedOn w:val="ad"/>
    <w:next w:val="ad"/>
    <w:rsid w:val="00EC31B4"/>
    <w:pPr>
      <w:spacing w:after="120" w:line="300" w:lineRule="atLeast"/>
    </w:pPr>
    <w:rPr>
      <w:rFonts w:ascii="Tahoma" w:hAnsi="Tahoma" w:cs="Times New Roman"/>
      <w:b/>
      <w:sz w:val="20"/>
      <w:szCs w:val="24"/>
    </w:rPr>
  </w:style>
  <w:style w:type="paragraph" w:customStyle="1" w:styleId="Normale">
    <w:name w:val="Normale"/>
    <w:rsid w:val="00EC31B4"/>
    <w:pPr>
      <w:widowControl w:val="0"/>
      <w:spacing w:after="0" w:line="240" w:lineRule="auto"/>
    </w:pPr>
    <w:rPr>
      <w:rFonts w:ascii="Times" w:eastAsia="Times New Roman" w:hAnsi="Times" w:cs="Times New Roman"/>
      <w:sz w:val="20"/>
      <w:szCs w:val="20"/>
      <w:lang w:val="en-AU"/>
    </w:rPr>
  </w:style>
  <w:style w:type="paragraph" w:styleId="af2">
    <w:name w:val="annotation text"/>
    <w:basedOn w:val="a0"/>
    <w:link w:val="Char7"/>
    <w:uiPriority w:val="99"/>
    <w:rsid w:val="00EC31B4"/>
    <w:pPr>
      <w:spacing w:after="120" w:line="240" w:lineRule="auto"/>
    </w:pPr>
    <w:rPr>
      <w:rFonts w:ascii="Tahoma" w:hAnsi="Tahoma"/>
      <w:sz w:val="20"/>
    </w:rPr>
  </w:style>
  <w:style w:type="character" w:customStyle="1" w:styleId="Char7">
    <w:name w:val="Κείμενο σχολίου Char"/>
    <w:basedOn w:val="a1"/>
    <w:link w:val="af2"/>
    <w:uiPriority w:val="99"/>
    <w:rsid w:val="00EC31B4"/>
    <w:rPr>
      <w:rFonts w:ascii="Tahoma" w:hAnsi="Tahoma"/>
      <w:sz w:val="20"/>
    </w:rPr>
  </w:style>
  <w:style w:type="paragraph" w:customStyle="1" w:styleId="Tabletext">
    <w:name w:val="Table text"/>
    <w:basedOn w:val="a0"/>
    <w:semiHidden/>
    <w:rsid w:val="00EC31B4"/>
    <w:pPr>
      <w:widowControl w:val="0"/>
      <w:spacing w:after="120" w:line="240" w:lineRule="auto"/>
    </w:pPr>
    <w:rPr>
      <w:rFonts w:ascii="Tahoma" w:hAnsi="Tahoma"/>
      <w:sz w:val="20"/>
    </w:rPr>
  </w:style>
  <w:style w:type="paragraph" w:styleId="24">
    <w:name w:val="index 2"/>
    <w:basedOn w:val="a0"/>
    <w:next w:val="a0"/>
    <w:autoRedefine/>
    <w:semiHidden/>
    <w:rsid w:val="00EC31B4"/>
    <w:pPr>
      <w:spacing w:after="120" w:line="240" w:lineRule="auto"/>
      <w:ind w:left="440" w:hanging="220"/>
    </w:pPr>
    <w:rPr>
      <w:rFonts w:ascii="Tahoma" w:hAnsi="Tahoma"/>
    </w:rPr>
  </w:style>
  <w:style w:type="paragraph" w:customStyle="1" w:styleId="14">
    <w:name w:val="Θέμα σχολίου1"/>
    <w:basedOn w:val="af2"/>
    <w:next w:val="af2"/>
    <w:semiHidden/>
    <w:rsid w:val="00EC31B4"/>
    <w:rPr>
      <w:b/>
      <w:bCs/>
    </w:rPr>
  </w:style>
  <w:style w:type="paragraph" w:customStyle="1" w:styleId="StyleHeading3">
    <w:name w:val="Style Heading 3"/>
    <w:aliases w:val="H3 + Before:  12 pt"/>
    <w:basedOn w:val="31"/>
    <w:rsid w:val="00EC31B4"/>
    <w:pPr>
      <w:numPr>
        <w:numId w:val="9"/>
      </w:numPr>
      <w:spacing w:before="240"/>
      <w:ind w:left="1134" w:hanging="1134"/>
    </w:pPr>
    <w:rPr>
      <w:rFonts w:ascii="Tahoma" w:hAnsi="Tahoma"/>
      <w:bCs/>
      <w:spacing w:val="0"/>
      <w:lang w:val="el-GR"/>
    </w:rPr>
  </w:style>
  <w:style w:type="paragraph" w:styleId="42">
    <w:name w:val="index 4"/>
    <w:basedOn w:val="a0"/>
    <w:next w:val="a0"/>
    <w:autoRedefine/>
    <w:semiHidden/>
    <w:rsid w:val="00EC31B4"/>
    <w:pPr>
      <w:numPr>
        <w:numId w:val="14"/>
      </w:numPr>
      <w:tabs>
        <w:tab w:val="clear" w:pos="360"/>
      </w:tabs>
      <w:spacing w:after="120" w:line="240" w:lineRule="auto"/>
      <w:ind w:left="880" w:hanging="220"/>
    </w:pPr>
    <w:rPr>
      <w:rFonts w:ascii="Tahoma" w:hAnsi="Tahoma"/>
    </w:rPr>
  </w:style>
  <w:style w:type="paragraph" w:styleId="a">
    <w:name w:val="List Number"/>
    <w:basedOn w:val="a0"/>
    <w:rsid w:val="00EC31B4"/>
    <w:pPr>
      <w:numPr>
        <w:numId w:val="13"/>
      </w:numPr>
      <w:spacing w:after="120" w:line="240" w:lineRule="auto"/>
    </w:pPr>
    <w:rPr>
      <w:rFonts w:ascii="Tahoma" w:hAnsi="Tahoma"/>
    </w:rPr>
  </w:style>
  <w:style w:type="paragraph" w:customStyle="1" w:styleId="bodybulletingbold">
    <w:name w:val="body bulleting +bold"/>
    <w:basedOn w:val="a0"/>
    <w:rsid w:val="00EC31B4"/>
    <w:pPr>
      <w:numPr>
        <w:numId w:val="15"/>
      </w:numPr>
      <w:spacing w:after="120" w:line="240" w:lineRule="auto"/>
    </w:pPr>
    <w:rPr>
      <w:rFonts w:ascii="Tahoma" w:hAnsi="Tahoma"/>
    </w:rPr>
  </w:style>
  <w:style w:type="paragraph" w:styleId="25">
    <w:name w:val="Body Text Indent 2"/>
    <w:basedOn w:val="a0"/>
    <w:link w:val="2Char1"/>
    <w:rsid w:val="00EC31B4"/>
    <w:pPr>
      <w:spacing w:line="240" w:lineRule="auto"/>
      <w:ind w:left="720"/>
    </w:pPr>
  </w:style>
  <w:style w:type="character" w:customStyle="1" w:styleId="2Char1">
    <w:name w:val="Σώμα κείμενου με εσοχή 2 Char"/>
    <w:basedOn w:val="a1"/>
    <w:link w:val="25"/>
    <w:rsid w:val="00EC31B4"/>
  </w:style>
  <w:style w:type="paragraph" w:customStyle="1" w:styleId="Figures">
    <w:name w:val="Figures"/>
    <w:basedOn w:val="a0"/>
    <w:next w:val="a4"/>
    <w:rsid w:val="00EC31B4"/>
    <w:pPr>
      <w:tabs>
        <w:tab w:val="left" w:pos="3600"/>
        <w:tab w:val="left" w:pos="3960"/>
      </w:tabs>
      <w:spacing w:before="140" w:after="60" w:line="240" w:lineRule="auto"/>
      <w:ind w:left="2880"/>
    </w:pPr>
    <w:rPr>
      <w:rFonts w:ascii="Times New Roman" w:hAnsi="Times New Roman"/>
      <w:sz w:val="20"/>
      <w:lang w:val="nl"/>
    </w:rPr>
  </w:style>
  <w:style w:type="paragraph" w:customStyle="1" w:styleId="EUListBullet3">
    <w:name w:val="EUList Bullet 3"/>
    <w:basedOn w:val="a0"/>
    <w:rsid w:val="00EC31B4"/>
    <w:pPr>
      <w:numPr>
        <w:numId w:val="16"/>
      </w:numPr>
      <w:tabs>
        <w:tab w:val="left" w:pos="1276"/>
      </w:tabs>
      <w:spacing w:after="120" w:line="240" w:lineRule="auto"/>
    </w:pPr>
    <w:rPr>
      <w:rFonts w:ascii="Times New Roman" w:hAnsi="Times New Roman"/>
    </w:rPr>
  </w:style>
  <w:style w:type="paragraph" w:customStyle="1" w:styleId="1paragraphphd">
    <w:name w:val="1paragraph_phd"/>
    <w:basedOn w:val="a0"/>
    <w:rsid w:val="00EC31B4"/>
    <w:pPr>
      <w:spacing w:before="120" w:after="120" w:line="264" w:lineRule="auto"/>
      <w:ind w:firstLine="284"/>
    </w:pPr>
    <w:rPr>
      <w:rFonts w:ascii="Times New Roman" w:hAnsi="Times New Roman"/>
    </w:rPr>
  </w:style>
  <w:style w:type="paragraph" w:customStyle="1" w:styleId="RefList">
    <w:name w:val="Ref List"/>
    <w:basedOn w:val="af3"/>
    <w:rsid w:val="00EC31B4"/>
    <w:pPr>
      <w:spacing w:before="120" w:after="0" w:line="360" w:lineRule="auto"/>
      <w:ind w:left="0" w:firstLine="0"/>
    </w:pPr>
    <w:rPr>
      <w:rFonts w:ascii="Garamond" w:hAnsi="Garamond"/>
      <w:szCs w:val="24"/>
    </w:rPr>
  </w:style>
  <w:style w:type="paragraph" w:styleId="af3">
    <w:name w:val="List"/>
    <w:basedOn w:val="a0"/>
    <w:rsid w:val="00EC31B4"/>
    <w:pPr>
      <w:ind w:left="283" w:hanging="283"/>
    </w:pPr>
  </w:style>
  <w:style w:type="paragraph" w:customStyle="1" w:styleId="Equation">
    <w:name w:val="Equation"/>
    <w:basedOn w:val="a0"/>
    <w:next w:val="a0"/>
    <w:uiPriority w:val="99"/>
    <w:rsid w:val="00EC31B4"/>
    <w:pPr>
      <w:tabs>
        <w:tab w:val="center" w:pos="4253"/>
        <w:tab w:val="right" w:pos="8505"/>
      </w:tabs>
      <w:spacing w:before="120" w:after="120" w:line="240" w:lineRule="auto"/>
    </w:pPr>
    <w:rPr>
      <w:rFonts w:ascii="Times New Roman" w:hAnsi="Times New Roman"/>
      <w:i/>
      <w:szCs w:val="24"/>
    </w:rPr>
  </w:style>
  <w:style w:type="paragraph" w:customStyle="1" w:styleId="Figuretext">
    <w:name w:val="Figure text"/>
    <w:basedOn w:val="a0"/>
    <w:next w:val="a0"/>
    <w:rsid w:val="00EC31B4"/>
    <w:pPr>
      <w:spacing w:before="240" w:line="240" w:lineRule="auto"/>
      <w:jc w:val="center"/>
    </w:pPr>
    <w:rPr>
      <w:rFonts w:ascii="Helvetica" w:hAnsi="Helvetica"/>
      <w:szCs w:val="24"/>
    </w:rPr>
  </w:style>
  <w:style w:type="paragraph" w:customStyle="1" w:styleId="EUListBullet2">
    <w:name w:val="EUList Bullet 2"/>
    <w:basedOn w:val="a0"/>
    <w:rsid w:val="00EC31B4"/>
    <w:pPr>
      <w:numPr>
        <w:numId w:val="17"/>
      </w:numPr>
      <w:spacing w:after="120" w:line="240" w:lineRule="auto"/>
    </w:pPr>
    <w:rPr>
      <w:rFonts w:ascii="Times New Roman" w:hAnsi="Times New Roman"/>
    </w:rPr>
  </w:style>
  <w:style w:type="paragraph" w:styleId="af4">
    <w:name w:val="endnote text"/>
    <w:basedOn w:val="a0"/>
    <w:link w:val="Char8"/>
    <w:semiHidden/>
    <w:rsid w:val="00EC31B4"/>
    <w:pPr>
      <w:spacing w:after="0" w:line="240" w:lineRule="auto"/>
      <w:ind w:left="397" w:hanging="397"/>
    </w:pPr>
    <w:rPr>
      <w:rFonts w:ascii="Times New Roman" w:hAnsi="Times New Roman"/>
      <w:szCs w:val="24"/>
    </w:rPr>
  </w:style>
  <w:style w:type="character" w:customStyle="1" w:styleId="Char8">
    <w:name w:val="Κείμενο σημείωσης τέλους Char"/>
    <w:basedOn w:val="a1"/>
    <w:link w:val="af4"/>
    <w:semiHidden/>
    <w:rsid w:val="00EC31B4"/>
    <w:rPr>
      <w:rFonts w:ascii="Times New Roman" w:hAnsi="Times New Roman"/>
      <w:sz w:val="24"/>
      <w:szCs w:val="24"/>
    </w:rPr>
  </w:style>
  <w:style w:type="paragraph" w:customStyle="1" w:styleId="Formula">
    <w:name w:val="Formula"/>
    <w:basedOn w:val="a0"/>
    <w:next w:val="a0"/>
    <w:rsid w:val="00EC31B4"/>
    <w:pPr>
      <w:tabs>
        <w:tab w:val="center" w:pos="4471"/>
        <w:tab w:val="right" w:pos="8942"/>
      </w:tabs>
      <w:spacing w:before="240" w:after="0" w:line="240" w:lineRule="auto"/>
    </w:pPr>
    <w:rPr>
      <w:rFonts w:ascii="Times New Roman" w:hAnsi="Times New Roman"/>
    </w:rPr>
  </w:style>
  <w:style w:type="paragraph" w:customStyle="1" w:styleId="EUHeading1">
    <w:name w:val="EUHeading 1"/>
    <w:basedOn w:val="a0"/>
    <w:link w:val="EUHeading1Char"/>
    <w:rsid w:val="00EC31B4"/>
    <w:pPr>
      <w:keepNext/>
      <w:numPr>
        <w:numId w:val="18"/>
      </w:numPr>
      <w:spacing w:before="120" w:line="240" w:lineRule="auto"/>
    </w:pPr>
    <w:rPr>
      <w:rFonts w:ascii="Times New Roman" w:hAnsi="Times New Roman"/>
      <w:b/>
      <w:bCs/>
      <w:sz w:val="32"/>
      <w:szCs w:val="32"/>
    </w:rPr>
  </w:style>
  <w:style w:type="paragraph" w:customStyle="1" w:styleId="EUHeading2">
    <w:name w:val="EUHeading 2"/>
    <w:basedOn w:val="EUHeading1"/>
    <w:rsid w:val="00EC31B4"/>
    <w:pPr>
      <w:numPr>
        <w:ilvl w:val="1"/>
      </w:numPr>
      <w:tabs>
        <w:tab w:val="clear" w:pos="576"/>
        <w:tab w:val="num" w:pos="1081"/>
        <w:tab w:val="num" w:pos="1211"/>
      </w:tabs>
      <w:ind w:left="283" w:hanging="283"/>
    </w:pPr>
    <w:rPr>
      <w:sz w:val="28"/>
      <w:szCs w:val="28"/>
    </w:rPr>
  </w:style>
  <w:style w:type="paragraph" w:customStyle="1" w:styleId="EUHeading3">
    <w:name w:val="EUHeading 3"/>
    <w:basedOn w:val="EUHeading1"/>
    <w:rsid w:val="00EC31B4"/>
    <w:pPr>
      <w:numPr>
        <w:ilvl w:val="2"/>
      </w:numPr>
      <w:tabs>
        <w:tab w:val="clear" w:pos="720"/>
        <w:tab w:val="num" w:pos="1081"/>
        <w:tab w:val="num" w:pos="1211"/>
      </w:tabs>
      <w:ind w:left="283" w:hanging="283"/>
    </w:pPr>
    <w:rPr>
      <w:sz w:val="24"/>
      <w:szCs w:val="24"/>
    </w:rPr>
  </w:style>
  <w:style w:type="paragraph" w:customStyle="1" w:styleId="EUHeading5">
    <w:name w:val="EUHeading 5"/>
    <w:basedOn w:val="EUHeading1"/>
    <w:rsid w:val="00EC31B4"/>
    <w:pPr>
      <w:numPr>
        <w:ilvl w:val="4"/>
      </w:numPr>
      <w:tabs>
        <w:tab w:val="clear" w:pos="1440"/>
        <w:tab w:val="num" w:pos="1211"/>
        <w:tab w:val="num" w:pos="1801"/>
      </w:tabs>
      <w:spacing w:after="120"/>
      <w:ind w:left="283" w:hanging="283"/>
    </w:pPr>
    <w:rPr>
      <w:sz w:val="22"/>
      <w:szCs w:val="22"/>
    </w:rPr>
  </w:style>
  <w:style w:type="paragraph" w:customStyle="1" w:styleId="Quotation">
    <w:name w:val="Quotation"/>
    <w:basedOn w:val="ad"/>
    <w:rsid w:val="00EC31B4"/>
    <w:pPr>
      <w:spacing w:before="120" w:after="0" w:line="360" w:lineRule="auto"/>
      <w:ind w:left="540" w:right="932"/>
      <w:jc w:val="center"/>
    </w:pPr>
    <w:rPr>
      <w:rFonts w:ascii="Garamond" w:hAnsi="Garamond" w:cs="Times New Roman"/>
      <w:i/>
      <w:iCs/>
      <w:szCs w:val="24"/>
    </w:rPr>
  </w:style>
  <w:style w:type="paragraph" w:styleId="af5">
    <w:name w:val="Title"/>
    <w:basedOn w:val="a0"/>
    <w:link w:val="Char9"/>
    <w:qFormat/>
    <w:rsid w:val="00D4560F"/>
    <w:pPr>
      <w:spacing w:before="360" w:line="240" w:lineRule="auto"/>
      <w:outlineLvl w:val="0"/>
    </w:pPr>
    <w:rPr>
      <w:b/>
      <w:kern w:val="40"/>
      <w:sz w:val="36"/>
      <w:szCs w:val="48"/>
    </w:rPr>
  </w:style>
  <w:style w:type="character" w:customStyle="1" w:styleId="Char9">
    <w:name w:val="Τίτλος Char"/>
    <w:basedOn w:val="a1"/>
    <w:link w:val="af5"/>
    <w:rsid w:val="00D4560F"/>
    <w:rPr>
      <w:b/>
      <w:kern w:val="40"/>
      <w:sz w:val="36"/>
      <w:szCs w:val="48"/>
    </w:rPr>
  </w:style>
  <w:style w:type="paragraph" w:customStyle="1" w:styleId="HeadingUnnumbered">
    <w:name w:val="Heading_Unnumbered"/>
    <w:basedOn w:val="a0"/>
    <w:next w:val="a0"/>
    <w:rsid w:val="00EC31B4"/>
    <w:pPr>
      <w:keepNext/>
      <w:keepLines/>
      <w:spacing w:before="600" w:after="360" w:line="240" w:lineRule="auto"/>
    </w:pPr>
    <w:rPr>
      <w:rFonts w:ascii="Times New Roman" w:hAnsi="Times New Roman"/>
      <w:b/>
      <w:bCs/>
      <w:sz w:val="32"/>
      <w:szCs w:val="32"/>
    </w:rPr>
  </w:style>
  <w:style w:type="paragraph" w:styleId="af6">
    <w:name w:val="table of figures"/>
    <w:basedOn w:val="a0"/>
    <w:next w:val="a0"/>
    <w:uiPriority w:val="99"/>
    <w:rsid w:val="00EC31B4"/>
    <w:pPr>
      <w:spacing w:after="0" w:line="240" w:lineRule="auto"/>
      <w:ind w:left="480" w:hanging="480"/>
    </w:pPr>
    <w:rPr>
      <w:rFonts w:ascii="Times New Roman" w:hAnsi="Times New Roman"/>
      <w:szCs w:val="24"/>
    </w:rPr>
  </w:style>
  <w:style w:type="paragraph" w:customStyle="1" w:styleId="NormalWide">
    <w:name w:val="Normal Wide"/>
    <w:basedOn w:val="a0"/>
    <w:rsid w:val="00EC31B4"/>
    <w:pPr>
      <w:spacing w:before="240" w:after="0" w:line="240" w:lineRule="auto"/>
      <w:ind w:left="1134"/>
    </w:pPr>
    <w:rPr>
      <w:rFonts w:ascii="Helvetica" w:hAnsi="Helvetica"/>
      <w:szCs w:val="24"/>
    </w:rPr>
  </w:style>
  <w:style w:type="paragraph" w:customStyle="1" w:styleId="Normal1">
    <w:name w:val="Normal 1"/>
    <w:basedOn w:val="20"/>
    <w:rsid w:val="00EC31B4"/>
    <w:pPr>
      <w:numPr>
        <w:ilvl w:val="0"/>
        <w:numId w:val="0"/>
      </w:numPr>
      <w:tabs>
        <w:tab w:val="left" w:pos="851"/>
        <w:tab w:val="left" w:pos="1418"/>
      </w:tabs>
      <w:spacing w:after="0"/>
      <w:ind w:left="426"/>
      <w:jc w:val="both"/>
      <w:outlineLvl w:val="9"/>
    </w:pPr>
    <w:rPr>
      <w:rFonts w:ascii="Times New Roman" w:hAnsi="Times New Roman"/>
      <w:bCs/>
      <w:i/>
      <w:iCs/>
      <w:noProof/>
      <w:kern w:val="28"/>
      <w:szCs w:val="28"/>
      <w:lang w:val="en-US"/>
    </w:rPr>
  </w:style>
  <w:style w:type="character" w:styleId="af7">
    <w:name w:val="endnote reference"/>
    <w:semiHidden/>
    <w:rsid w:val="00EC31B4"/>
    <w:rPr>
      <w:rFonts w:ascii="Times New Roman" w:hAnsi="Times New Roman" w:cs="Times New Roman"/>
      <w:sz w:val="24"/>
      <w:szCs w:val="24"/>
      <w:vertAlign w:val="baseline"/>
    </w:rPr>
  </w:style>
  <w:style w:type="paragraph" w:customStyle="1" w:styleId="FooterFirst">
    <w:name w:val="Footer First"/>
    <w:basedOn w:val="a5"/>
    <w:rsid w:val="00EC31B4"/>
    <w:pPr>
      <w:keepLines/>
      <w:pBdr>
        <w:bottom w:val="single" w:sz="4" w:space="7" w:color="auto"/>
      </w:pBdr>
      <w:tabs>
        <w:tab w:val="left" w:pos="238"/>
        <w:tab w:val="center" w:pos="4320"/>
      </w:tabs>
      <w:spacing w:line="240" w:lineRule="auto"/>
      <w:ind w:right="360"/>
      <w:jc w:val="center"/>
    </w:pPr>
    <w:rPr>
      <w:rFonts w:ascii="Tahoma" w:hAnsi="Tahoma" w:cs="Tahoma"/>
      <w:i w:val="0"/>
      <w:color w:val="auto"/>
      <w:spacing w:val="0"/>
      <w:kern w:val="0"/>
    </w:rPr>
  </w:style>
  <w:style w:type="paragraph" w:customStyle="1" w:styleId="EUHeading4">
    <w:name w:val="EUHeading 4"/>
    <w:basedOn w:val="EUHeading1"/>
    <w:rsid w:val="00EC31B4"/>
    <w:pPr>
      <w:numPr>
        <w:numId w:val="0"/>
      </w:numPr>
      <w:tabs>
        <w:tab w:val="num" w:pos="721"/>
      </w:tabs>
      <w:ind w:left="433" w:hanging="432"/>
    </w:pPr>
    <w:rPr>
      <w:sz w:val="22"/>
      <w:szCs w:val="22"/>
    </w:rPr>
  </w:style>
  <w:style w:type="paragraph" w:customStyle="1" w:styleId="EUListBullet">
    <w:name w:val="EUList Bullet"/>
    <w:basedOn w:val="EUNormal"/>
    <w:rsid w:val="00EC31B4"/>
    <w:pPr>
      <w:numPr>
        <w:numId w:val="27"/>
      </w:numPr>
    </w:pPr>
  </w:style>
  <w:style w:type="paragraph" w:customStyle="1" w:styleId="EUNormal">
    <w:name w:val="EUNormal"/>
    <w:basedOn w:val="a0"/>
    <w:rsid w:val="00EC31B4"/>
    <w:pPr>
      <w:spacing w:after="120" w:line="240" w:lineRule="auto"/>
    </w:pPr>
    <w:rPr>
      <w:rFonts w:ascii="Times New Roman" w:hAnsi="Times New Roman"/>
    </w:rPr>
  </w:style>
  <w:style w:type="paragraph" w:customStyle="1" w:styleId="EUExecSummary">
    <w:name w:val="EUExecSummary"/>
    <w:basedOn w:val="EUHeading1"/>
    <w:rsid w:val="00EC31B4"/>
    <w:pPr>
      <w:numPr>
        <w:numId w:val="0"/>
      </w:numPr>
      <w:ind w:left="-851"/>
    </w:pPr>
  </w:style>
  <w:style w:type="paragraph" w:customStyle="1" w:styleId="FigureTitle">
    <w:name w:val="Figure Title"/>
    <w:basedOn w:val="a0"/>
    <w:next w:val="a0"/>
    <w:rsid w:val="00EC31B4"/>
    <w:pPr>
      <w:widowControl w:val="0"/>
      <w:numPr>
        <w:numId w:val="26"/>
      </w:numPr>
      <w:spacing w:before="240" w:after="0" w:line="240" w:lineRule="auto"/>
      <w:ind w:left="357" w:hanging="357"/>
    </w:pPr>
    <w:rPr>
      <w:rFonts w:ascii="Times New Roman" w:hAnsi="Times New Roman"/>
      <w:b/>
      <w:bCs/>
      <w:szCs w:val="24"/>
    </w:rPr>
  </w:style>
  <w:style w:type="paragraph" w:customStyle="1" w:styleId="EUFootnotetext">
    <w:name w:val="EUFootnote text"/>
    <w:basedOn w:val="a0"/>
    <w:rsid w:val="00EC31B4"/>
    <w:pPr>
      <w:spacing w:after="120" w:line="240" w:lineRule="auto"/>
    </w:pPr>
    <w:rPr>
      <w:rFonts w:ascii="Times New Roman" w:hAnsi="Times New Roman"/>
      <w:szCs w:val="24"/>
    </w:rPr>
  </w:style>
  <w:style w:type="paragraph" w:customStyle="1" w:styleId="HeadingBase">
    <w:name w:val="Heading Base"/>
    <w:basedOn w:val="a0"/>
    <w:next w:val="ad"/>
    <w:rsid w:val="00EC31B4"/>
    <w:pPr>
      <w:keepNext/>
      <w:keepLines/>
      <w:spacing w:after="120" w:line="240" w:lineRule="auto"/>
    </w:pPr>
    <w:rPr>
      <w:rFonts w:cs="Arial"/>
      <w:b/>
      <w:bCs/>
      <w:kern w:val="28"/>
      <w:sz w:val="36"/>
      <w:szCs w:val="36"/>
    </w:rPr>
  </w:style>
  <w:style w:type="paragraph" w:customStyle="1" w:styleId="FigureTable">
    <w:name w:val="Figure /Table"/>
    <w:basedOn w:val="af1"/>
    <w:rsid w:val="00EC31B4"/>
    <w:pPr>
      <w:spacing w:after="120" w:line="240" w:lineRule="auto"/>
      <w:ind w:left="0" w:firstLine="0"/>
      <w:jc w:val="center"/>
    </w:pPr>
    <w:rPr>
      <w:rFonts w:ascii="Times New Roman" w:hAnsi="Times New Roman" w:cs="Times New Roman"/>
      <w:color w:val="000000"/>
      <w:lang w:val="en-GB"/>
    </w:rPr>
  </w:style>
  <w:style w:type="paragraph" w:customStyle="1" w:styleId="Centred">
    <w:name w:val="Centred"/>
    <w:basedOn w:val="a0"/>
    <w:rsid w:val="00EC31B4"/>
    <w:pPr>
      <w:widowControl w:val="0"/>
      <w:spacing w:before="240" w:after="0" w:line="240" w:lineRule="auto"/>
      <w:jc w:val="center"/>
    </w:pPr>
    <w:rPr>
      <w:rFonts w:ascii="Times New Roman" w:hAnsi="Times New Roman"/>
    </w:rPr>
  </w:style>
  <w:style w:type="paragraph" w:customStyle="1" w:styleId="EUCaption">
    <w:name w:val="EUCaption"/>
    <w:basedOn w:val="EUNormal"/>
    <w:rsid w:val="00EC31B4"/>
    <w:pPr>
      <w:jc w:val="center"/>
    </w:pPr>
    <w:rPr>
      <w:b/>
      <w:bCs/>
    </w:rPr>
  </w:style>
  <w:style w:type="paragraph" w:customStyle="1" w:styleId="EDUNormal">
    <w:name w:val="EDUNormal"/>
    <w:basedOn w:val="a0"/>
    <w:rsid w:val="00EC31B4"/>
    <w:pPr>
      <w:spacing w:after="0" w:line="240" w:lineRule="auto"/>
    </w:pPr>
    <w:rPr>
      <w:rFonts w:ascii="Times New Roman" w:hAnsi="Times New Roman"/>
      <w:sz w:val="20"/>
    </w:rPr>
  </w:style>
  <w:style w:type="paragraph" w:customStyle="1" w:styleId="xl37">
    <w:name w:val="xl37"/>
    <w:basedOn w:val="a0"/>
    <w:rsid w:val="00EC31B4"/>
    <w:pPr>
      <w:pBdr>
        <w:top w:val="single" w:sz="12" w:space="0" w:color="auto"/>
        <w:right w:val="single" w:sz="12" w:space="0" w:color="auto"/>
      </w:pBdr>
      <w:shd w:val="clear" w:color="auto" w:fill="CC99FF"/>
      <w:spacing w:before="100" w:beforeAutospacing="1" w:after="100" w:afterAutospacing="1" w:line="240" w:lineRule="auto"/>
    </w:pPr>
    <w:rPr>
      <w:rFonts w:cs="Arial"/>
      <w:b/>
      <w:bCs/>
      <w:szCs w:val="24"/>
      <w:lang w:eastAsia="el-GR"/>
    </w:rPr>
  </w:style>
  <w:style w:type="paragraph" w:customStyle="1" w:styleId="xl38">
    <w:name w:val="xl38"/>
    <w:basedOn w:val="a0"/>
    <w:rsid w:val="00EC31B4"/>
    <w:pPr>
      <w:shd w:val="clear" w:color="auto" w:fill="CC99FF"/>
      <w:spacing w:before="100" w:beforeAutospacing="1" w:after="100" w:afterAutospacing="1" w:line="240" w:lineRule="auto"/>
    </w:pPr>
    <w:rPr>
      <w:rFonts w:cs="Arial"/>
      <w:b/>
      <w:bCs/>
      <w:szCs w:val="24"/>
      <w:lang w:eastAsia="el-GR"/>
    </w:rPr>
  </w:style>
  <w:style w:type="paragraph" w:customStyle="1" w:styleId="xl39">
    <w:name w:val="xl39"/>
    <w:basedOn w:val="a0"/>
    <w:rsid w:val="00EC31B4"/>
    <w:pPr>
      <w:pBdr>
        <w:right w:val="single" w:sz="12" w:space="0" w:color="auto"/>
      </w:pBdr>
      <w:shd w:val="clear" w:color="auto" w:fill="CC99FF"/>
      <w:spacing w:before="100" w:beforeAutospacing="1" w:after="100" w:afterAutospacing="1" w:line="240" w:lineRule="auto"/>
    </w:pPr>
    <w:rPr>
      <w:rFonts w:cs="Arial"/>
      <w:b/>
      <w:bCs/>
      <w:szCs w:val="24"/>
      <w:lang w:eastAsia="el-GR"/>
    </w:rPr>
  </w:style>
  <w:style w:type="paragraph" w:customStyle="1" w:styleId="xl40">
    <w:name w:val="xl40"/>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1">
    <w:name w:val="xl41"/>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2">
    <w:name w:val="xl42"/>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3">
    <w:name w:val="xl43"/>
    <w:basedOn w:val="a0"/>
    <w:rsid w:val="00EC31B4"/>
    <w:pP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4">
    <w:name w:val="xl44"/>
    <w:basedOn w:val="a0"/>
    <w:rsid w:val="00EC31B4"/>
    <w:pPr>
      <w:pBdr>
        <w:right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5">
    <w:name w:val="xl45"/>
    <w:basedOn w:val="a0"/>
    <w:rsid w:val="00EC31B4"/>
    <w:pPr>
      <w:pBdr>
        <w:bottom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6">
    <w:name w:val="xl46"/>
    <w:basedOn w:val="a0"/>
    <w:rsid w:val="00EC31B4"/>
    <w:pPr>
      <w:pBdr>
        <w:bottom w:val="single" w:sz="12" w:space="0" w:color="auto"/>
        <w:right w:val="single" w:sz="12" w:space="0" w:color="auto"/>
      </w:pBdr>
      <w:shd w:val="clear" w:color="auto" w:fill="CC99FF"/>
      <w:spacing w:before="100" w:beforeAutospacing="1" w:after="100" w:afterAutospacing="1" w:line="240" w:lineRule="auto"/>
    </w:pPr>
    <w:rPr>
      <w:rFonts w:ascii="Arial Unicode MS" w:hAnsi="Arial Unicode MS"/>
      <w:szCs w:val="24"/>
      <w:lang w:eastAsia="el-GR"/>
    </w:rPr>
  </w:style>
  <w:style w:type="paragraph" w:customStyle="1" w:styleId="xl47">
    <w:name w:val="xl47"/>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48">
    <w:name w:val="xl48"/>
    <w:basedOn w:val="a0"/>
    <w:rsid w:val="00EC31B4"/>
    <w:pPr>
      <w:shd w:val="clear" w:color="auto" w:fill="CCFFCC"/>
      <w:spacing w:before="100" w:beforeAutospacing="1" w:after="100" w:afterAutospacing="1" w:line="240" w:lineRule="auto"/>
      <w:jc w:val="right"/>
    </w:pPr>
    <w:rPr>
      <w:rFonts w:ascii="Arial Unicode MS" w:hAnsi="Arial Unicode MS"/>
      <w:szCs w:val="24"/>
      <w:lang w:eastAsia="el-GR"/>
    </w:rPr>
  </w:style>
  <w:style w:type="paragraph" w:customStyle="1" w:styleId="xl49">
    <w:name w:val="xl49"/>
    <w:basedOn w:val="a0"/>
    <w:rsid w:val="00EC31B4"/>
    <w:pPr>
      <w:pBdr>
        <w:right w:val="single" w:sz="12" w:space="0" w:color="auto"/>
      </w:pBdr>
      <w:shd w:val="clear" w:color="auto" w:fill="CCFFCC"/>
      <w:spacing w:before="100" w:beforeAutospacing="1" w:after="100" w:afterAutospacing="1" w:line="240" w:lineRule="auto"/>
      <w:jc w:val="right"/>
    </w:pPr>
    <w:rPr>
      <w:rFonts w:ascii="Arial Unicode MS" w:hAnsi="Arial Unicode MS"/>
      <w:szCs w:val="24"/>
      <w:lang w:eastAsia="el-GR"/>
    </w:rPr>
  </w:style>
  <w:style w:type="paragraph" w:customStyle="1" w:styleId="xl50">
    <w:name w:val="xl50"/>
    <w:basedOn w:val="a0"/>
    <w:rsid w:val="00EC31B4"/>
    <w:pP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1">
    <w:name w:val="xl51"/>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2">
    <w:name w:val="xl52"/>
    <w:basedOn w:val="a0"/>
    <w:rsid w:val="00EC31B4"/>
    <w:pPr>
      <w:pBdr>
        <w:right w:val="single" w:sz="12" w:space="0" w:color="auto"/>
      </w:pBdr>
      <w:shd w:val="clear" w:color="auto" w:fill="CCFFCC"/>
      <w:spacing w:before="100" w:beforeAutospacing="1" w:after="100" w:afterAutospacing="1" w:line="240" w:lineRule="auto"/>
    </w:pPr>
    <w:rPr>
      <w:rFonts w:ascii="Arial Unicode MS" w:hAnsi="Arial Unicode MS"/>
      <w:szCs w:val="24"/>
      <w:lang w:eastAsia="el-GR"/>
    </w:rPr>
  </w:style>
  <w:style w:type="paragraph" w:customStyle="1" w:styleId="xl53">
    <w:name w:val="xl53"/>
    <w:basedOn w:val="a0"/>
    <w:rsid w:val="00EC31B4"/>
    <w:pPr>
      <w:pBdr>
        <w:top w:val="double" w:sz="6" w:space="0" w:color="auto"/>
        <w:left w:val="double" w:sz="6" w:space="0" w:color="auto"/>
        <w:bottom w:val="double" w:sz="6" w:space="0" w:color="auto"/>
        <w:right w:val="double" w:sz="6" w:space="0" w:color="auto"/>
      </w:pBdr>
      <w:shd w:val="clear" w:color="auto" w:fill="FFCC99"/>
      <w:spacing w:before="100" w:beforeAutospacing="1" w:after="100" w:afterAutospacing="1" w:line="240" w:lineRule="auto"/>
    </w:pPr>
    <w:rPr>
      <w:rFonts w:cs="Arial"/>
      <w:b/>
      <w:bCs/>
      <w:szCs w:val="24"/>
      <w:lang w:eastAsia="el-GR"/>
    </w:rPr>
  </w:style>
  <w:style w:type="paragraph" w:customStyle="1" w:styleId="xl54">
    <w:name w:val="xl54"/>
    <w:basedOn w:val="a0"/>
    <w:rsid w:val="00EC31B4"/>
    <w:pPr>
      <w:shd w:val="clear" w:color="auto" w:fill="CC99FF"/>
      <w:spacing w:before="100" w:beforeAutospacing="1" w:after="100" w:afterAutospacing="1" w:line="240" w:lineRule="auto"/>
      <w:jc w:val="center"/>
    </w:pPr>
    <w:rPr>
      <w:rFonts w:cs="Arial"/>
      <w:b/>
      <w:bCs/>
      <w:szCs w:val="24"/>
      <w:lang w:eastAsia="el-GR"/>
    </w:rPr>
  </w:style>
  <w:style w:type="paragraph" w:customStyle="1" w:styleId="Listaprimolivello">
    <w:name w:val="Lista primo livello"/>
    <w:basedOn w:val="a0"/>
    <w:rsid w:val="00EC31B4"/>
    <w:pPr>
      <w:tabs>
        <w:tab w:val="num" w:pos="720"/>
      </w:tabs>
      <w:spacing w:before="80" w:after="0" w:line="240" w:lineRule="auto"/>
      <w:ind w:left="720" w:hanging="360"/>
    </w:pPr>
    <w:rPr>
      <w:rFonts w:ascii="Times New Roman" w:hAnsi="Times New Roman"/>
      <w:color w:val="000000"/>
      <w:szCs w:val="24"/>
      <w:lang w:val="it-IT"/>
    </w:rPr>
  </w:style>
  <w:style w:type="paragraph" w:styleId="34">
    <w:name w:val="Body Text Indent 3"/>
    <w:basedOn w:val="a0"/>
    <w:link w:val="3Char1"/>
    <w:rsid w:val="00EC31B4"/>
    <w:pPr>
      <w:spacing w:after="0" w:line="360" w:lineRule="auto"/>
      <w:ind w:firstLine="1418"/>
    </w:pPr>
    <w:rPr>
      <w:rFonts w:ascii="Tahoma" w:hAnsi="Tahoma" w:cs="Tahoma"/>
    </w:rPr>
  </w:style>
  <w:style w:type="character" w:customStyle="1" w:styleId="3Char1">
    <w:name w:val="Σώμα κείμενου με εσοχή 3 Char"/>
    <w:basedOn w:val="a1"/>
    <w:link w:val="34"/>
    <w:rsid w:val="00EC31B4"/>
    <w:rPr>
      <w:rFonts w:ascii="Tahoma" w:hAnsi="Tahoma" w:cs="Tahoma"/>
    </w:rPr>
  </w:style>
  <w:style w:type="character" w:styleId="af8">
    <w:name w:val="annotation reference"/>
    <w:uiPriority w:val="99"/>
    <w:semiHidden/>
    <w:rsid w:val="00EC31B4"/>
    <w:rPr>
      <w:sz w:val="16"/>
      <w:szCs w:val="16"/>
    </w:rPr>
  </w:style>
  <w:style w:type="paragraph" w:customStyle="1" w:styleId="Blockquote">
    <w:name w:val="Blockquote"/>
    <w:basedOn w:val="a0"/>
    <w:rsid w:val="00EC31B4"/>
    <w:pPr>
      <w:spacing w:before="100" w:after="100" w:line="240" w:lineRule="auto"/>
      <w:ind w:left="360" w:right="360"/>
    </w:pPr>
    <w:rPr>
      <w:rFonts w:ascii="Times New Roman" w:hAnsi="Times New Roman"/>
      <w:szCs w:val="24"/>
    </w:rPr>
  </w:style>
  <w:style w:type="paragraph" w:customStyle="1" w:styleId="EUListNumber">
    <w:name w:val="EUList Number"/>
    <w:basedOn w:val="EUNormal"/>
    <w:rsid w:val="00EC31B4"/>
    <w:pPr>
      <w:ind w:left="425" w:hanging="425"/>
    </w:pPr>
  </w:style>
  <w:style w:type="paragraph" w:customStyle="1" w:styleId="NoNumberList">
    <w:name w:val="No Number List"/>
    <w:basedOn w:val="13"/>
    <w:rsid w:val="00EC31B4"/>
    <w:pPr>
      <w:spacing w:before="120" w:after="0" w:line="360" w:lineRule="auto"/>
      <w:ind w:left="1089" w:hanging="238"/>
    </w:pPr>
    <w:rPr>
      <w:rFonts w:ascii="Garamond" w:hAnsi="Garamond"/>
      <w:szCs w:val="24"/>
    </w:rPr>
  </w:style>
  <w:style w:type="paragraph" w:customStyle="1" w:styleId="captioneq">
    <w:name w:val="caption eq."/>
    <w:basedOn w:val="a4"/>
    <w:autoRedefine/>
    <w:rsid w:val="00EC31B4"/>
    <w:pPr>
      <w:spacing w:before="80" w:after="0" w:line="288" w:lineRule="auto"/>
    </w:pPr>
    <w:rPr>
      <w:rFonts w:ascii="Times New Roman" w:hAnsi="Times New Roman"/>
      <w:bCs/>
      <w:i/>
      <w:iCs/>
      <w:position w:val="-28"/>
      <w:szCs w:val="24"/>
    </w:rPr>
  </w:style>
  <w:style w:type="paragraph" w:customStyle="1" w:styleId="Text0">
    <w:name w:val="Text"/>
    <w:basedOn w:val="a0"/>
    <w:rsid w:val="00EC31B4"/>
    <w:pPr>
      <w:spacing w:after="0" w:line="480" w:lineRule="auto"/>
    </w:pPr>
    <w:rPr>
      <w:rFonts w:ascii="Times New Roman" w:hAnsi="Times New Roman"/>
      <w:sz w:val="20"/>
    </w:rPr>
  </w:style>
  <w:style w:type="paragraph" w:customStyle="1" w:styleId="BulletedList0">
    <w:name w:val="Bulleted List"/>
    <w:basedOn w:val="a0"/>
    <w:rsid w:val="00EC31B4"/>
    <w:pPr>
      <w:numPr>
        <w:numId w:val="28"/>
      </w:numPr>
      <w:spacing w:before="120" w:after="0" w:line="480" w:lineRule="auto"/>
    </w:pPr>
    <w:rPr>
      <w:rFonts w:ascii="Times New Roman" w:hAnsi="Times New Roman"/>
      <w:sz w:val="20"/>
    </w:rPr>
  </w:style>
  <w:style w:type="paragraph" w:customStyle="1" w:styleId="References">
    <w:name w:val="References"/>
    <w:basedOn w:val="a0"/>
    <w:rsid w:val="00EC31B4"/>
    <w:pPr>
      <w:tabs>
        <w:tab w:val="num" w:pos="360"/>
      </w:tabs>
      <w:autoSpaceDE w:val="0"/>
      <w:autoSpaceDN w:val="0"/>
      <w:spacing w:after="0" w:line="240" w:lineRule="auto"/>
      <w:ind w:left="360" w:hanging="360"/>
    </w:pPr>
    <w:rPr>
      <w:rFonts w:ascii="Times New Roman" w:hAnsi="Times New Roman"/>
      <w:sz w:val="16"/>
      <w:szCs w:val="16"/>
    </w:rPr>
  </w:style>
  <w:style w:type="paragraph" w:customStyle="1" w:styleId="FigureCaption">
    <w:name w:val="Figure Caption"/>
    <w:basedOn w:val="a0"/>
    <w:rsid w:val="00EC31B4"/>
    <w:pPr>
      <w:autoSpaceDE w:val="0"/>
      <w:autoSpaceDN w:val="0"/>
      <w:spacing w:after="0" w:line="240" w:lineRule="auto"/>
    </w:pPr>
    <w:rPr>
      <w:rFonts w:ascii="Times New Roman" w:hAnsi="Times New Roman"/>
      <w:sz w:val="16"/>
      <w:szCs w:val="16"/>
    </w:rPr>
  </w:style>
  <w:style w:type="paragraph" w:customStyle="1" w:styleId="Theorem">
    <w:name w:val="Theorem"/>
    <w:basedOn w:val="31"/>
    <w:rsid w:val="00EC31B4"/>
    <w:pPr>
      <w:numPr>
        <w:ilvl w:val="0"/>
        <w:numId w:val="0"/>
      </w:numPr>
      <w:tabs>
        <w:tab w:val="num" w:pos="360"/>
      </w:tabs>
      <w:spacing w:after="0"/>
      <w:jc w:val="both"/>
      <w:outlineLvl w:val="9"/>
    </w:pPr>
    <w:rPr>
      <w:rFonts w:ascii="Times New Roman" w:hAnsi="Times New Roman"/>
      <w:bCs/>
      <w:noProof/>
      <w:spacing w:val="0"/>
      <w:szCs w:val="22"/>
      <w:lang w:val="en-US"/>
    </w:rPr>
  </w:style>
  <w:style w:type="paragraph" w:styleId="30">
    <w:name w:val="List Bullet 3"/>
    <w:basedOn w:val="a0"/>
    <w:autoRedefine/>
    <w:rsid w:val="00EC31B4"/>
    <w:pPr>
      <w:numPr>
        <w:numId w:val="19"/>
      </w:numPr>
      <w:spacing w:before="120" w:after="0" w:line="360" w:lineRule="auto"/>
    </w:pPr>
    <w:rPr>
      <w:rFonts w:ascii="Garamond" w:hAnsi="Garamond"/>
      <w:szCs w:val="24"/>
    </w:rPr>
  </w:style>
  <w:style w:type="paragraph" w:styleId="40">
    <w:name w:val="List Bullet 4"/>
    <w:basedOn w:val="a0"/>
    <w:autoRedefine/>
    <w:rsid w:val="00EC31B4"/>
    <w:pPr>
      <w:numPr>
        <w:numId w:val="20"/>
      </w:numPr>
      <w:spacing w:before="120" w:after="0" w:line="360" w:lineRule="auto"/>
    </w:pPr>
    <w:rPr>
      <w:rFonts w:ascii="Garamond" w:hAnsi="Garamond"/>
      <w:szCs w:val="24"/>
    </w:rPr>
  </w:style>
  <w:style w:type="paragraph" w:styleId="50">
    <w:name w:val="List Bullet 5"/>
    <w:basedOn w:val="a0"/>
    <w:autoRedefine/>
    <w:rsid w:val="00EC31B4"/>
    <w:pPr>
      <w:numPr>
        <w:numId w:val="21"/>
      </w:numPr>
      <w:spacing w:before="120" w:after="0" w:line="360" w:lineRule="auto"/>
    </w:pPr>
    <w:rPr>
      <w:rFonts w:ascii="Garamond" w:hAnsi="Garamond"/>
      <w:szCs w:val="24"/>
    </w:rPr>
  </w:style>
  <w:style w:type="paragraph" w:styleId="2">
    <w:name w:val="List Number 2"/>
    <w:basedOn w:val="a0"/>
    <w:rsid w:val="00EC31B4"/>
    <w:pPr>
      <w:numPr>
        <w:numId w:val="22"/>
      </w:numPr>
      <w:spacing w:before="120" w:after="0" w:line="360" w:lineRule="auto"/>
    </w:pPr>
    <w:rPr>
      <w:rFonts w:ascii="Garamond" w:hAnsi="Garamond"/>
      <w:szCs w:val="24"/>
    </w:rPr>
  </w:style>
  <w:style w:type="paragraph" w:styleId="3">
    <w:name w:val="List Number 3"/>
    <w:basedOn w:val="a0"/>
    <w:rsid w:val="00EC31B4"/>
    <w:pPr>
      <w:numPr>
        <w:numId w:val="23"/>
      </w:numPr>
      <w:spacing w:before="120" w:after="0" w:line="360" w:lineRule="auto"/>
    </w:pPr>
    <w:rPr>
      <w:rFonts w:ascii="Garamond" w:hAnsi="Garamond"/>
      <w:szCs w:val="24"/>
    </w:rPr>
  </w:style>
  <w:style w:type="paragraph" w:styleId="4">
    <w:name w:val="List Number 4"/>
    <w:basedOn w:val="a0"/>
    <w:rsid w:val="00EC31B4"/>
    <w:pPr>
      <w:numPr>
        <w:numId w:val="24"/>
      </w:numPr>
      <w:spacing w:before="120" w:after="0" w:line="360" w:lineRule="auto"/>
    </w:pPr>
    <w:rPr>
      <w:rFonts w:ascii="Garamond" w:hAnsi="Garamond"/>
      <w:szCs w:val="24"/>
    </w:rPr>
  </w:style>
  <w:style w:type="paragraph" w:styleId="5">
    <w:name w:val="List Number 5"/>
    <w:basedOn w:val="a0"/>
    <w:rsid w:val="00EC31B4"/>
    <w:pPr>
      <w:numPr>
        <w:numId w:val="25"/>
      </w:numPr>
      <w:spacing w:before="120" w:after="0" w:line="360" w:lineRule="auto"/>
    </w:pPr>
    <w:rPr>
      <w:rFonts w:ascii="Garamond" w:hAnsi="Garamond"/>
      <w:szCs w:val="24"/>
    </w:rPr>
  </w:style>
  <w:style w:type="paragraph" w:customStyle="1" w:styleId="Author">
    <w:name w:val="Author"/>
    <w:basedOn w:val="a0"/>
    <w:rsid w:val="00EC31B4"/>
    <w:pPr>
      <w:keepNext/>
      <w:overflowPunct w:val="0"/>
      <w:autoSpaceDE w:val="0"/>
      <w:autoSpaceDN w:val="0"/>
      <w:adjustRightInd w:val="0"/>
      <w:spacing w:before="120" w:after="0" w:line="240" w:lineRule="auto"/>
      <w:textAlignment w:val="baseline"/>
    </w:pPr>
    <w:rPr>
      <w:rFonts w:ascii="Times New Roman" w:hAnsi="Times New Roman"/>
      <w:b/>
      <w:bCs/>
      <w:szCs w:val="24"/>
    </w:rPr>
  </w:style>
  <w:style w:type="paragraph" w:customStyle="1" w:styleId="maintext">
    <w:name w:val="maintext"/>
    <w:basedOn w:val="a0"/>
    <w:rsid w:val="00EC31B4"/>
    <w:pPr>
      <w:overflowPunct w:val="0"/>
      <w:autoSpaceDE w:val="0"/>
      <w:autoSpaceDN w:val="0"/>
      <w:adjustRightInd w:val="0"/>
      <w:spacing w:before="40" w:after="20" w:line="240" w:lineRule="auto"/>
      <w:textAlignment w:val="baseline"/>
    </w:pPr>
    <w:rPr>
      <w:rFonts w:ascii="Times New Roman" w:hAnsi="Times New Roman"/>
      <w:szCs w:val="24"/>
    </w:rPr>
  </w:style>
  <w:style w:type="character" w:customStyle="1" w:styleId="Max">
    <w:name w:val="Max."/>
    <w:rsid w:val="00EC31B4"/>
    <w:rPr>
      <w:b/>
      <w:bCs/>
    </w:rPr>
  </w:style>
  <w:style w:type="paragraph" w:customStyle="1" w:styleId="Kursiv">
    <w:name w:val="Kursiv"/>
    <w:basedOn w:val="ad"/>
    <w:autoRedefine/>
    <w:rsid w:val="00EC31B4"/>
    <w:pPr>
      <w:spacing w:after="120" w:line="240" w:lineRule="auto"/>
    </w:pPr>
    <w:rPr>
      <w:rFonts w:ascii="Times New Roman" w:hAnsi="Times New Roman" w:cs="Times New Roman"/>
      <w:i/>
      <w:iCs/>
      <w:szCs w:val="24"/>
    </w:rPr>
  </w:style>
  <w:style w:type="paragraph" w:customStyle="1" w:styleId="Tablepicture">
    <w:name w:val="Tablepicture"/>
    <w:basedOn w:val="Table"/>
    <w:autoRedefine/>
    <w:rsid w:val="00EC31B4"/>
    <w:pPr>
      <w:keepLines w:val="0"/>
      <w:spacing w:before="120" w:after="120" w:line="288" w:lineRule="auto"/>
    </w:pPr>
    <w:rPr>
      <w:rFonts w:ascii="Times New Roman" w:hAnsi="Times New Roman"/>
      <w:b/>
      <w:bCs/>
      <w:i/>
      <w:iCs/>
      <w:szCs w:val="24"/>
    </w:rPr>
  </w:style>
  <w:style w:type="paragraph" w:customStyle="1" w:styleId="Bulletedlist">
    <w:name w:val="Bulleted list"/>
    <w:basedOn w:val="ad"/>
    <w:rsid w:val="00EC31B4"/>
    <w:pPr>
      <w:numPr>
        <w:numId w:val="29"/>
      </w:numPr>
      <w:tabs>
        <w:tab w:val="clear" w:pos="360"/>
        <w:tab w:val="num" w:pos="567"/>
      </w:tabs>
      <w:spacing w:after="0" w:line="240" w:lineRule="auto"/>
      <w:ind w:left="567" w:hanging="357"/>
    </w:pPr>
    <w:rPr>
      <w:rFonts w:ascii="Times New Roman" w:hAnsi="Times New Roman" w:cs="Times New Roman"/>
      <w:szCs w:val="24"/>
    </w:rPr>
  </w:style>
  <w:style w:type="paragraph" w:customStyle="1" w:styleId="Epikefalida1">
    <w:name w:val="Epikefalida 1"/>
    <w:basedOn w:val="a0"/>
    <w:autoRedefine/>
    <w:rsid w:val="00EC31B4"/>
    <w:pPr>
      <w:tabs>
        <w:tab w:val="num" w:pos="360"/>
      </w:tabs>
      <w:spacing w:after="0" w:line="240" w:lineRule="auto"/>
      <w:ind w:left="360" w:hanging="360"/>
    </w:pPr>
    <w:rPr>
      <w:rFonts w:ascii="Times New Roman" w:hAnsi="Times New Roman"/>
      <w:b/>
      <w:bCs/>
      <w:szCs w:val="24"/>
      <w:lang w:val="en-AU"/>
    </w:rPr>
  </w:style>
  <w:style w:type="paragraph" w:customStyle="1" w:styleId="UFS1">
    <w:name w:val="UFS1"/>
    <w:basedOn w:val="a0"/>
    <w:rsid w:val="00EC31B4"/>
    <w:pPr>
      <w:widowControl w:val="0"/>
      <w:spacing w:before="120" w:after="120" w:line="240" w:lineRule="auto"/>
    </w:pPr>
    <w:rPr>
      <w:rFonts w:cs="Arial"/>
      <w:sz w:val="20"/>
      <w:lang w:eastAsia="es-ES"/>
    </w:rPr>
  </w:style>
  <w:style w:type="paragraph" w:customStyle="1" w:styleId="RetraitNormal2">
    <w:name w:val="RetraitNormal2"/>
    <w:basedOn w:val="af9"/>
    <w:rsid w:val="00EC31B4"/>
    <w:pPr>
      <w:ind w:left="1134"/>
    </w:pPr>
  </w:style>
  <w:style w:type="paragraph" w:styleId="af9">
    <w:name w:val="Normal Indent"/>
    <w:basedOn w:val="a0"/>
    <w:rsid w:val="00EC31B4"/>
    <w:pPr>
      <w:spacing w:after="0" w:line="240" w:lineRule="auto"/>
      <w:ind w:left="708"/>
    </w:pPr>
    <w:rPr>
      <w:rFonts w:ascii="Times New Roman" w:hAnsi="Times New Roman"/>
      <w:szCs w:val="24"/>
    </w:rPr>
  </w:style>
  <w:style w:type="paragraph" w:customStyle="1" w:styleId="RetraitNormal3">
    <w:name w:val="RetraitNormal3"/>
    <w:basedOn w:val="RetraitNormal2"/>
    <w:rsid w:val="00EC31B4"/>
    <w:pPr>
      <w:ind w:left="1560"/>
    </w:pPr>
  </w:style>
  <w:style w:type="paragraph" w:customStyle="1" w:styleId="01BodyText">
    <w:name w:val="01 BodyText"/>
    <w:basedOn w:val="a0"/>
    <w:rsid w:val="00EC31B4"/>
    <w:pPr>
      <w:spacing w:after="220" w:line="240" w:lineRule="auto"/>
      <w:ind w:left="1298" w:hanging="1298"/>
    </w:pPr>
    <w:rPr>
      <w:rFonts w:cs="Arial"/>
    </w:rPr>
  </w:style>
  <w:style w:type="paragraph" w:customStyle="1" w:styleId="11BodyText">
    <w:name w:val="11 BodyText"/>
    <w:basedOn w:val="a0"/>
    <w:rsid w:val="00EC31B4"/>
    <w:pPr>
      <w:spacing w:after="220" w:line="240" w:lineRule="auto"/>
      <w:ind w:left="1298"/>
    </w:pPr>
    <w:rPr>
      <w:rFonts w:cs="Arial"/>
    </w:rPr>
  </w:style>
  <w:style w:type="paragraph" w:customStyle="1" w:styleId="BodyTextBulleted0">
    <w:name w:val="Body Text Bulleted"/>
    <w:basedOn w:val="ad"/>
    <w:rsid w:val="00EC31B4"/>
    <w:pPr>
      <w:tabs>
        <w:tab w:val="num" w:pos="567"/>
        <w:tab w:val="num" w:pos="644"/>
      </w:tabs>
      <w:spacing w:after="120" w:line="240" w:lineRule="auto"/>
      <w:ind w:left="1077" w:hanging="357"/>
    </w:pPr>
  </w:style>
  <w:style w:type="paragraph" w:customStyle="1" w:styleId="Style2">
    <w:name w:val="Style2"/>
    <w:basedOn w:val="a0"/>
    <w:rsid w:val="00EC31B4"/>
    <w:pPr>
      <w:tabs>
        <w:tab w:val="num" w:pos="936"/>
      </w:tabs>
      <w:spacing w:after="0" w:line="240" w:lineRule="auto"/>
      <w:ind w:left="936" w:hanging="936"/>
    </w:pPr>
    <w:rPr>
      <w:rFonts w:ascii="Times New Roman" w:hAnsi="Times New Roman"/>
      <w:sz w:val="20"/>
    </w:rPr>
  </w:style>
  <w:style w:type="paragraph" w:customStyle="1" w:styleId="Reference">
    <w:name w:val="Reference"/>
    <w:basedOn w:val="a0"/>
    <w:rsid w:val="00EC31B4"/>
    <w:pPr>
      <w:numPr>
        <w:numId w:val="31"/>
      </w:numPr>
      <w:spacing w:before="120" w:after="0" w:line="240" w:lineRule="auto"/>
    </w:pPr>
    <w:rPr>
      <w:rFonts w:ascii="Times New Roman" w:hAnsi="Times New Roman"/>
      <w:sz w:val="20"/>
    </w:rPr>
  </w:style>
  <w:style w:type="paragraph" w:customStyle="1" w:styleId="AuthorName">
    <w:name w:val="AuthorName"/>
    <w:basedOn w:val="a0"/>
    <w:rsid w:val="00EC31B4"/>
    <w:pPr>
      <w:spacing w:before="240" w:line="240" w:lineRule="auto"/>
      <w:jc w:val="center"/>
    </w:pPr>
    <w:rPr>
      <w:rFonts w:ascii="Times New Roman" w:hAnsi="Times New Roman"/>
      <w:sz w:val="20"/>
    </w:rPr>
  </w:style>
  <w:style w:type="paragraph" w:customStyle="1" w:styleId="AbstractHeading">
    <w:name w:val="AbstractHeading"/>
    <w:basedOn w:val="a0"/>
    <w:rsid w:val="00EC31B4"/>
    <w:pPr>
      <w:spacing w:before="360" w:after="120" w:line="240" w:lineRule="auto"/>
    </w:pPr>
    <w:rPr>
      <w:rFonts w:ascii="Times New Roman" w:hAnsi="Times New Roman"/>
      <w:b/>
      <w:bCs/>
      <w:smallCaps/>
      <w:sz w:val="20"/>
    </w:rPr>
  </w:style>
  <w:style w:type="paragraph" w:customStyle="1" w:styleId="Estilobase">
    <w:name w:val="Estilo base"/>
    <w:basedOn w:val="a0"/>
    <w:rsid w:val="00EC31B4"/>
    <w:pPr>
      <w:widowControl w:val="0"/>
      <w:spacing w:before="120" w:after="0" w:line="240" w:lineRule="auto"/>
    </w:pPr>
    <w:rPr>
      <w:rFonts w:ascii="Helvetica" w:hAnsi="Helvetica"/>
      <w:color w:val="000000"/>
      <w:sz w:val="20"/>
      <w:lang w:eastAsia="es-ES"/>
    </w:rPr>
  </w:style>
  <w:style w:type="paragraph" w:customStyle="1" w:styleId="keywordtext">
    <w:name w:val="keyword text"/>
    <w:basedOn w:val="a0"/>
    <w:rsid w:val="00EC31B4"/>
    <w:pPr>
      <w:widowControl w:val="0"/>
      <w:spacing w:after="0" w:line="240" w:lineRule="auto"/>
    </w:pPr>
    <w:rPr>
      <w:rFonts w:ascii="Times" w:hAnsi="Times"/>
      <w:sz w:val="20"/>
      <w:lang w:val="en-AU"/>
    </w:rPr>
  </w:style>
  <w:style w:type="paragraph" w:customStyle="1" w:styleId="Numberedlist">
    <w:name w:val="Numbered list"/>
    <w:basedOn w:val="Bulletedlist"/>
    <w:rsid w:val="00EC31B4"/>
    <w:pPr>
      <w:numPr>
        <w:numId w:val="30"/>
      </w:numPr>
      <w:tabs>
        <w:tab w:val="clear" w:pos="360"/>
        <w:tab w:val="num" w:pos="567"/>
        <w:tab w:val="num" w:pos="720"/>
        <w:tab w:val="num" w:pos="1440"/>
      </w:tabs>
      <w:ind w:left="1440" w:hanging="720"/>
    </w:pPr>
  </w:style>
  <w:style w:type="paragraph" w:customStyle="1" w:styleId="body">
    <w:name w:val="body"/>
    <w:rsid w:val="00EC31B4"/>
    <w:pPr>
      <w:spacing w:after="120" w:line="240" w:lineRule="auto"/>
    </w:pPr>
    <w:rPr>
      <w:rFonts w:ascii="Times New Roman" w:eastAsia="Times New Roman" w:hAnsi="Times New Roman" w:cs="Times New Roman"/>
      <w:sz w:val="20"/>
      <w:szCs w:val="20"/>
      <w:lang w:val="en-GB"/>
    </w:rPr>
  </w:style>
  <w:style w:type="paragraph" w:customStyle="1" w:styleId="Style111">
    <w:name w:val="Style1.1.1"/>
    <w:basedOn w:val="a0"/>
    <w:rsid w:val="00EC31B4"/>
    <w:pPr>
      <w:spacing w:after="0" w:line="240" w:lineRule="auto"/>
    </w:pPr>
    <w:rPr>
      <w:rFonts w:ascii="Times New Roman" w:hAnsi="Times New Roman"/>
      <w:b/>
      <w:bCs/>
      <w:sz w:val="26"/>
      <w:szCs w:val="26"/>
    </w:rPr>
  </w:style>
  <w:style w:type="paragraph" w:customStyle="1" w:styleId="Default">
    <w:name w:val="Default"/>
    <w:rsid w:val="00EC31B4"/>
    <w:pPr>
      <w:autoSpaceDE w:val="0"/>
      <w:autoSpaceDN w:val="0"/>
      <w:adjustRightInd w:val="0"/>
      <w:spacing w:after="0" w:line="240" w:lineRule="auto"/>
    </w:pPr>
    <w:rPr>
      <w:rFonts w:ascii="TimesNewRomanPSMT" w:eastAsia="Times New Roman" w:hAnsi="TimesNewRomanPSMT" w:cs="Times New Roman"/>
      <w:sz w:val="20"/>
      <w:szCs w:val="20"/>
      <w:lang w:val="en-US"/>
    </w:rPr>
  </w:style>
  <w:style w:type="paragraph" w:customStyle="1" w:styleId="Normalmystyle">
    <w:name w:val="Normal.mystyle"/>
    <w:basedOn w:val="Default"/>
    <w:next w:val="Default"/>
    <w:rsid w:val="00EC31B4"/>
    <w:pPr>
      <w:spacing w:after="120"/>
    </w:pPr>
    <w:rPr>
      <w:sz w:val="24"/>
      <w:szCs w:val="24"/>
    </w:rPr>
  </w:style>
  <w:style w:type="paragraph" w:customStyle="1" w:styleId="TextoNormal">
    <w:name w:val="Texto Normal"/>
    <w:basedOn w:val="Estilobase"/>
    <w:rsid w:val="00EC31B4"/>
    <w:pPr>
      <w:spacing w:before="200"/>
      <w:ind w:firstLine="560"/>
    </w:pPr>
    <w:rPr>
      <w:snapToGrid w:val="0"/>
    </w:rPr>
  </w:style>
  <w:style w:type="paragraph" w:customStyle="1" w:styleId="HTMLBody">
    <w:name w:val="HTML Body"/>
    <w:rsid w:val="00EC31B4"/>
    <w:pPr>
      <w:spacing w:before="240" w:after="120" w:line="240" w:lineRule="auto"/>
    </w:pPr>
    <w:rPr>
      <w:rFonts w:ascii="Arial" w:eastAsia="Times New Roman" w:hAnsi="Arial" w:cs="Times New Roman"/>
      <w:b/>
      <w:i/>
      <w:snapToGrid w:val="0"/>
      <w:color w:val="FF0000"/>
      <w:szCs w:val="20"/>
      <w:lang w:val="en-GB"/>
    </w:rPr>
  </w:style>
  <w:style w:type="paragraph" w:styleId="afa">
    <w:name w:val="toa heading"/>
    <w:basedOn w:val="a0"/>
    <w:next w:val="a0"/>
    <w:semiHidden/>
    <w:rsid w:val="00EC31B4"/>
    <w:pPr>
      <w:spacing w:before="120" w:after="0" w:line="360" w:lineRule="auto"/>
    </w:pPr>
    <w:rPr>
      <w:rFonts w:cs="Arial"/>
      <w:b/>
      <w:bCs/>
      <w:szCs w:val="24"/>
    </w:rPr>
  </w:style>
  <w:style w:type="paragraph" w:customStyle="1" w:styleId="BodyText-TF">
    <w:name w:val="Body Text.- TF"/>
    <w:rsid w:val="00EC31B4"/>
    <w:pPr>
      <w:widowControl w:val="0"/>
      <w:spacing w:after="120" w:line="240" w:lineRule="auto"/>
    </w:pPr>
    <w:rPr>
      <w:rFonts w:ascii="Times New Roman" w:eastAsia="Times New Roman" w:hAnsi="Times New Roman" w:cs="Times New Roman"/>
      <w:sz w:val="24"/>
      <w:szCs w:val="20"/>
      <w:lang w:val="en-GB"/>
    </w:rPr>
  </w:style>
  <w:style w:type="paragraph" w:customStyle="1" w:styleId="Note">
    <w:name w:val="Note"/>
    <w:basedOn w:val="ad"/>
    <w:rsid w:val="00EC31B4"/>
    <w:pPr>
      <w:pBdr>
        <w:top w:val="single" w:sz="6" w:space="1" w:color="auto"/>
        <w:bottom w:val="single" w:sz="6" w:space="1" w:color="auto"/>
      </w:pBdr>
      <w:spacing w:before="180" w:after="180" w:line="240" w:lineRule="auto"/>
      <w:ind w:left="567"/>
    </w:pPr>
    <w:rPr>
      <w:rFonts w:ascii="Times New Roman" w:hAnsi="Times New Roman" w:cs="Times New Roman"/>
      <w:szCs w:val="20"/>
      <w:lang w:eastAsia="fr-FR"/>
    </w:rPr>
  </w:style>
  <w:style w:type="paragraph" w:customStyle="1" w:styleId="symbol">
    <w:name w:val="symbol"/>
    <w:basedOn w:val="1paragraphphd"/>
    <w:rsid w:val="00EC31B4"/>
    <w:rPr>
      <w:rFonts w:cs="Tahoma"/>
      <w:color w:val="000000"/>
    </w:rPr>
  </w:style>
  <w:style w:type="paragraph" w:customStyle="1" w:styleId="15">
    <w:name w:val="Κείμενο 1"/>
    <w:basedOn w:val="a0"/>
    <w:rsid w:val="00EC31B4"/>
    <w:pPr>
      <w:spacing w:after="0" w:line="240" w:lineRule="auto"/>
    </w:pPr>
    <w:rPr>
      <w:rFonts w:cs="Tahoma"/>
      <w:color w:val="000000"/>
    </w:rPr>
  </w:style>
  <w:style w:type="paragraph" w:customStyle="1" w:styleId="BulletListInner">
    <w:name w:val="Bullet List (Inner)"/>
    <w:basedOn w:val="a0"/>
    <w:rsid w:val="00EC31B4"/>
    <w:pPr>
      <w:tabs>
        <w:tab w:val="num" w:pos="360"/>
      </w:tabs>
      <w:spacing w:before="120" w:after="120" w:line="240" w:lineRule="auto"/>
      <w:ind w:left="360" w:hanging="360"/>
    </w:pPr>
    <w:rPr>
      <w:rFonts w:ascii="Tahoma" w:hAnsi="Tahoma"/>
      <w:sz w:val="20"/>
      <w:szCs w:val="24"/>
      <w:lang w:eastAsia="el-GR"/>
    </w:rPr>
  </w:style>
  <w:style w:type="paragraph" w:styleId="afb">
    <w:name w:val="annotation subject"/>
    <w:basedOn w:val="af2"/>
    <w:next w:val="af2"/>
    <w:link w:val="Chara"/>
    <w:semiHidden/>
    <w:rsid w:val="00EC31B4"/>
    <w:pPr>
      <w:spacing w:before="120"/>
    </w:pPr>
    <w:rPr>
      <w:b/>
      <w:bCs/>
      <w:lang w:eastAsia="el-GR"/>
    </w:rPr>
  </w:style>
  <w:style w:type="character" w:customStyle="1" w:styleId="Chara">
    <w:name w:val="Θέμα σχολίου Char"/>
    <w:basedOn w:val="Char7"/>
    <w:link w:val="afb"/>
    <w:semiHidden/>
    <w:rsid w:val="00EC31B4"/>
    <w:rPr>
      <w:rFonts w:ascii="Tahoma" w:hAnsi="Tahoma"/>
      <w:b/>
      <w:bCs/>
      <w:sz w:val="20"/>
      <w:lang w:eastAsia="el-GR"/>
    </w:rPr>
  </w:style>
  <w:style w:type="paragraph" w:styleId="afc">
    <w:name w:val="Block Text"/>
    <w:basedOn w:val="a0"/>
    <w:rsid w:val="00EC31B4"/>
    <w:pPr>
      <w:spacing w:after="120"/>
      <w:ind w:left="1440" w:right="1440"/>
    </w:pPr>
  </w:style>
  <w:style w:type="paragraph" w:styleId="afd">
    <w:name w:val="Body Text First Indent"/>
    <w:basedOn w:val="ad"/>
    <w:link w:val="Charb"/>
    <w:rsid w:val="00EC31B4"/>
    <w:pPr>
      <w:spacing w:after="120"/>
      <w:ind w:firstLine="210"/>
    </w:pPr>
    <w:rPr>
      <w:rFonts w:cs="Times New Roman"/>
      <w:szCs w:val="20"/>
    </w:rPr>
  </w:style>
  <w:style w:type="character" w:customStyle="1" w:styleId="Charb">
    <w:name w:val="Σώμα κείμενου Πρώτη Εσοχή Char"/>
    <w:basedOn w:val="Char4"/>
    <w:link w:val="afd"/>
    <w:rsid w:val="00EC31B4"/>
    <w:rPr>
      <w:rFonts w:cs="Times New Roman"/>
      <w:szCs w:val="20"/>
    </w:rPr>
  </w:style>
  <w:style w:type="paragraph" w:styleId="26">
    <w:name w:val="Body Text First Indent 2"/>
    <w:basedOn w:val="af1"/>
    <w:link w:val="2Char2"/>
    <w:rsid w:val="00EC31B4"/>
    <w:pPr>
      <w:spacing w:after="120"/>
      <w:ind w:left="283" w:firstLine="210"/>
    </w:pPr>
    <w:rPr>
      <w:rFonts w:cs="Times New Roman"/>
      <w:lang w:val="en-GB"/>
    </w:rPr>
  </w:style>
  <w:style w:type="character" w:customStyle="1" w:styleId="2Char2">
    <w:name w:val="Σώμα κείμενου Πρώτη Εσοχή 2 Char"/>
    <w:basedOn w:val="Char6"/>
    <w:link w:val="26"/>
    <w:rsid w:val="00EC31B4"/>
    <w:rPr>
      <w:rFonts w:cs="Times New Roman"/>
      <w:lang w:val="en-GB"/>
    </w:rPr>
  </w:style>
  <w:style w:type="paragraph" w:styleId="afe">
    <w:name w:val="Closing"/>
    <w:basedOn w:val="a0"/>
    <w:link w:val="Charc"/>
    <w:rsid w:val="00EC31B4"/>
    <w:pPr>
      <w:ind w:left="4252"/>
    </w:pPr>
  </w:style>
  <w:style w:type="character" w:customStyle="1" w:styleId="Charc">
    <w:name w:val="Κλείσιμο Char"/>
    <w:basedOn w:val="a1"/>
    <w:link w:val="afe"/>
    <w:rsid w:val="00EC31B4"/>
  </w:style>
  <w:style w:type="paragraph" w:styleId="aff">
    <w:name w:val="Date"/>
    <w:basedOn w:val="a0"/>
    <w:next w:val="a0"/>
    <w:link w:val="Chard"/>
    <w:rsid w:val="00EC31B4"/>
  </w:style>
  <w:style w:type="character" w:customStyle="1" w:styleId="Chard">
    <w:name w:val="Ημερομηνία Char"/>
    <w:basedOn w:val="a1"/>
    <w:link w:val="aff"/>
    <w:rsid w:val="00EC31B4"/>
  </w:style>
  <w:style w:type="paragraph" w:styleId="aff0">
    <w:name w:val="E-mail Signature"/>
    <w:basedOn w:val="a0"/>
    <w:link w:val="Chare"/>
    <w:rsid w:val="00EC31B4"/>
  </w:style>
  <w:style w:type="character" w:customStyle="1" w:styleId="Chare">
    <w:name w:val="Υπογραφή ηλεκτρονικού ταχυδρομείου Char"/>
    <w:basedOn w:val="a1"/>
    <w:link w:val="aff0"/>
    <w:rsid w:val="00EC31B4"/>
  </w:style>
  <w:style w:type="paragraph" w:styleId="aff1">
    <w:name w:val="envelope return"/>
    <w:basedOn w:val="a0"/>
    <w:rsid w:val="00EC31B4"/>
    <w:rPr>
      <w:rFonts w:cs="Arial"/>
      <w:sz w:val="20"/>
    </w:rPr>
  </w:style>
  <w:style w:type="paragraph" w:styleId="HTML">
    <w:name w:val="HTML Address"/>
    <w:basedOn w:val="a0"/>
    <w:link w:val="HTMLChar"/>
    <w:rsid w:val="00EC31B4"/>
    <w:rPr>
      <w:i/>
      <w:iCs/>
    </w:rPr>
  </w:style>
  <w:style w:type="character" w:customStyle="1" w:styleId="HTMLChar">
    <w:name w:val="Διεύθυνση HTML Char"/>
    <w:basedOn w:val="a1"/>
    <w:link w:val="HTML"/>
    <w:rsid w:val="00EC31B4"/>
    <w:rPr>
      <w:i/>
      <w:iCs/>
    </w:rPr>
  </w:style>
  <w:style w:type="paragraph" w:styleId="-HTML">
    <w:name w:val="HTML Preformatted"/>
    <w:basedOn w:val="a0"/>
    <w:link w:val="-HTMLChar"/>
    <w:rsid w:val="00EC31B4"/>
    <w:rPr>
      <w:rFonts w:ascii="Courier New" w:hAnsi="Courier New" w:cs="Courier New"/>
      <w:sz w:val="20"/>
    </w:rPr>
  </w:style>
  <w:style w:type="character" w:customStyle="1" w:styleId="-HTMLChar">
    <w:name w:val="Προ-διαμορφωμένο HTML Char"/>
    <w:basedOn w:val="a1"/>
    <w:link w:val="-HTML"/>
    <w:rsid w:val="00EC31B4"/>
    <w:rPr>
      <w:rFonts w:ascii="Courier New" w:hAnsi="Courier New" w:cs="Courier New"/>
      <w:sz w:val="20"/>
    </w:rPr>
  </w:style>
  <w:style w:type="paragraph" w:styleId="35">
    <w:name w:val="index 3"/>
    <w:basedOn w:val="a0"/>
    <w:next w:val="a0"/>
    <w:autoRedefine/>
    <w:semiHidden/>
    <w:rsid w:val="00EC31B4"/>
    <w:pPr>
      <w:ind w:left="660" w:hanging="220"/>
    </w:pPr>
  </w:style>
  <w:style w:type="paragraph" w:styleId="53">
    <w:name w:val="index 5"/>
    <w:basedOn w:val="a0"/>
    <w:next w:val="a0"/>
    <w:autoRedefine/>
    <w:semiHidden/>
    <w:rsid w:val="00EC31B4"/>
    <w:pPr>
      <w:ind w:left="1100" w:hanging="220"/>
    </w:pPr>
  </w:style>
  <w:style w:type="paragraph" w:styleId="61">
    <w:name w:val="index 6"/>
    <w:basedOn w:val="a0"/>
    <w:next w:val="a0"/>
    <w:autoRedefine/>
    <w:semiHidden/>
    <w:rsid w:val="00EC31B4"/>
    <w:pPr>
      <w:ind w:left="1320" w:hanging="220"/>
    </w:pPr>
  </w:style>
  <w:style w:type="paragraph" w:styleId="71">
    <w:name w:val="index 7"/>
    <w:basedOn w:val="a0"/>
    <w:next w:val="a0"/>
    <w:autoRedefine/>
    <w:semiHidden/>
    <w:rsid w:val="00EC31B4"/>
    <w:pPr>
      <w:ind w:left="1540" w:hanging="220"/>
    </w:pPr>
  </w:style>
  <w:style w:type="paragraph" w:styleId="81">
    <w:name w:val="index 8"/>
    <w:basedOn w:val="a0"/>
    <w:next w:val="a0"/>
    <w:autoRedefine/>
    <w:semiHidden/>
    <w:rsid w:val="00EC31B4"/>
    <w:pPr>
      <w:ind w:left="1760" w:hanging="220"/>
    </w:pPr>
  </w:style>
  <w:style w:type="paragraph" w:styleId="91">
    <w:name w:val="index 9"/>
    <w:basedOn w:val="a0"/>
    <w:next w:val="a0"/>
    <w:autoRedefine/>
    <w:semiHidden/>
    <w:rsid w:val="00EC31B4"/>
    <w:pPr>
      <w:ind w:left="1980" w:hanging="220"/>
    </w:pPr>
  </w:style>
  <w:style w:type="paragraph" w:styleId="aff2">
    <w:name w:val="index heading"/>
    <w:basedOn w:val="a0"/>
    <w:next w:val="13"/>
    <w:semiHidden/>
    <w:rsid w:val="00EC31B4"/>
    <w:rPr>
      <w:rFonts w:cs="Arial"/>
      <w:b/>
      <w:bCs/>
    </w:rPr>
  </w:style>
  <w:style w:type="paragraph" w:styleId="27">
    <w:name w:val="List 2"/>
    <w:basedOn w:val="a0"/>
    <w:rsid w:val="00EC31B4"/>
    <w:pPr>
      <w:ind w:left="566" w:hanging="283"/>
    </w:pPr>
  </w:style>
  <w:style w:type="paragraph" w:styleId="36">
    <w:name w:val="List 3"/>
    <w:basedOn w:val="a0"/>
    <w:rsid w:val="00EC31B4"/>
    <w:pPr>
      <w:ind w:left="849" w:hanging="283"/>
    </w:pPr>
  </w:style>
  <w:style w:type="paragraph" w:styleId="44">
    <w:name w:val="List 4"/>
    <w:basedOn w:val="a0"/>
    <w:rsid w:val="00EC31B4"/>
    <w:pPr>
      <w:ind w:left="1132" w:hanging="283"/>
    </w:pPr>
  </w:style>
  <w:style w:type="paragraph" w:styleId="54">
    <w:name w:val="List 5"/>
    <w:basedOn w:val="a0"/>
    <w:rsid w:val="00EC31B4"/>
    <w:pPr>
      <w:ind w:left="1415" w:hanging="283"/>
    </w:pPr>
  </w:style>
  <w:style w:type="paragraph" w:styleId="aff3">
    <w:name w:val="List Continue"/>
    <w:basedOn w:val="a0"/>
    <w:rsid w:val="00EC31B4"/>
    <w:pPr>
      <w:spacing w:after="120"/>
      <w:ind w:left="283"/>
    </w:pPr>
  </w:style>
  <w:style w:type="paragraph" w:styleId="28">
    <w:name w:val="List Continue 2"/>
    <w:basedOn w:val="a0"/>
    <w:rsid w:val="00EC31B4"/>
    <w:pPr>
      <w:spacing w:after="120"/>
      <w:ind w:left="566"/>
    </w:pPr>
  </w:style>
  <w:style w:type="paragraph" w:styleId="37">
    <w:name w:val="List Continue 3"/>
    <w:basedOn w:val="a0"/>
    <w:rsid w:val="00EC31B4"/>
    <w:pPr>
      <w:spacing w:after="120"/>
      <w:ind w:left="849"/>
    </w:pPr>
  </w:style>
  <w:style w:type="paragraph" w:styleId="45">
    <w:name w:val="List Continue 4"/>
    <w:basedOn w:val="a0"/>
    <w:rsid w:val="00EC31B4"/>
    <w:pPr>
      <w:spacing w:after="120"/>
      <w:ind w:left="1132"/>
    </w:pPr>
  </w:style>
  <w:style w:type="paragraph" w:styleId="55">
    <w:name w:val="List Continue 5"/>
    <w:basedOn w:val="a0"/>
    <w:rsid w:val="00EC31B4"/>
    <w:pPr>
      <w:spacing w:after="120"/>
      <w:ind w:left="1415"/>
    </w:pPr>
  </w:style>
  <w:style w:type="paragraph" w:styleId="aff4">
    <w:name w:val="macro"/>
    <w:link w:val="Charf"/>
    <w:semiHidden/>
    <w:rsid w:val="00EC31B4"/>
    <w:pPr>
      <w:tabs>
        <w:tab w:val="left" w:pos="480"/>
        <w:tab w:val="left" w:pos="960"/>
        <w:tab w:val="left" w:pos="1440"/>
        <w:tab w:val="left" w:pos="1920"/>
        <w:tab w:val="left" w:pos="2400"/>
        <w:tab w:val="left" w:pos="2880"/>
        <w:tab w:val="left" w:pos="3360"/>
        <w:tab w:val="left" w:pos="3840"/>
        <w:tab w:val="left" w:pos="4320"/>
      </w:tabs>
      <w:spacing w:after="240" w:line="271" w:lineRule="auto"/>
      <w:jc w:val="both"/>
    </w:pPr>
    <w:rPr>
      <w:rFonts w:ascii="Courier New" w:eastAsia="Times New Roman" w:hAnsi="Courier New" w:cs="Courier New"/>
      <w:spacing w:val="-5"/>
      <w:kern w:val="22"/>
      <w:sz w:val="20"/>
      <w:szCs w:val="20"/>
      <w:lang w:val="en-GB"/>
    </w:rPr>
  </w:style>
  <w:style w:type="character" w:customStyle="1" w:styleId="Charf">
    <w:name w:val="Κείμενο μακροεντολής Char"/>
    <w:basedOn w:val="a1"/>
    <w:link w:val="aff4"/>
    <w:semiHidden/>
    <w:rsid w:val="00EC31B4"/>
    <w:rPr>
      <w:rFonts w:ascii="Courier New" w:eastAsia="Times New Roman" w:hAnsi="Courier New" w:cs="Courier New"/>
      <w:spacing w:val="-5"/>
      <w:kern w:val="22"/>
      <w:sz w:val="20"/>
      <w:szCs w:val="20"/>
      <w:lang w:val="en-GB"/>
    </w:rPr>
  </w:style>
  <w:style w:type="paragraph" w:styleId="aff5">
    <w:name w:val="Message Header"/>
    <w:basedOn w:val="a0"/>
    <w:link w:val="Charf0"/>
    <w:rsid w:val="00EC31B4"/>
    <w:pPr>
      <w:pBdr>
        <w:top w:val="single" w:sz="6" w:space="1" w:color="auto"/>
        <w:left w:val="single" w:sz="6" w:space="1" w:color="auto"/>
        <w:bottom w:val="single" w:sz="6" w:space="1" w:color="auto"/>
        <w:right w:val="single" w:sz="6" w:space="1" w:color="auto"/>
      </w:pBdr>
      <w:shd w:val="pct20" w:color="auto" w:fill="auto"/>
      <w:ind w:left="1134" w:hanging="1134"/>
    </w:pPr>
    <w:rPr>
      <w:rFonts w:cs="Arial"/>
      <w:szCs w:val="24"/>
    </w:rPr>
  </w:style>
  <w:style w:type="character" w:customStyle="1" w:styleId="Charf0">
    <w:name w:val="Κεφαλίδα μηνύματος Char"/>
    <w:basedOn w:val="a1"/>
    <w:link w:val="aff5"/>
    <w:rsid w:val="00EC31B4"/>
    <w:rPr>
      <w:rFonts w:cs="Arial"/>
      <w:sz w:val="24"/>
      <w:szCs w:val="24"/>
      <w:shd w:val="pct20" w:color="auto" w:fill="auto"/>
    </w:rPr>
  </w:style>
  <w:style w:type="paragraph" w:styleId="aff6">
    <w:name w:val="Note Heading"/>
    <w:basedOn w:val="a0"/>
    <w:next w:val="a0"/>
    <w:link w:val="Charf1"/>
    <w:rsid w:val="00EC31B4"/>
  </w:style>
  <w:style w:type="character" w:customStyle="1" w:styleId="Charf1">
    <w:name w:val="Επικεφαλίδα σημείωσης Char"/>
    <w:basedOn w:val="a1"/>
    <w:link w:val="aff6"/>
    <w:rsid w:val="00EC31B4"/>
  </w:style>
  <w:style w:type="paragraph" w:styleId="aff7">
    <w:name w:val="Plain Text"/>
    <w:basedOn w:val="a0"/>
    <w:link w:val="Charf2"/>
    <w:rsid w:val="00EC31B4"/>
    <w:rPr>
      <w:rFonts w:ascii="Courier New" w:hAnsi="Courier New" w:cs="Courier New"/>
      <w:sz w:val="20"/>
    </w:rPr>
  </w:style>
  <w:style w:type="character" w:customStyle="1" w:styleId="Charf2">
    <w:name w:val="Απλό κείμενο Char"/>
    <w:basedOn w:val="a1"/>
    <w:link w:val="aff7"/>
    <w:rsid w:val="00EC31B4"/>
    <w:rPr>
      <w:rFonts w:ascii="Courier New" w:hAnsi="Courier New" w:cs="Courier New"/>
      <w:sz w:val="20"/>
    </w:rPr>
  </w:style>
  <w:style w:type="paragraph" w:styleId="aff8">
    <w:name w:val="Salutation"/>
    <w:basedOn w:val="a0"/>
    <w:next w:val="a0"/>
    <w:link w:val="Charf3"/>
    <w:rsid w:val="00EC31B4"/>
  </w:style>
  <w:style w:type="character" w:customStyle="1" w:styleId="Charf3">
    <w:name w:val="Χαιρετισμός Char"/>
    <w:basedOn w:val="a1"/>
    <w:link w:val="aff8"/>
    <w:rsid w:val="00EC31B4"/>
  </w:style>
  <w:style w:type="paragraph" w:styleId="aff9">
    <w:name w:val="Signature"/>
    <w:basedOn w:val="a0"/>
    <w:link w:val="Charf4"/>
    <w:rsid w:val="00EC31B4"/>
    <w:pPr>
      <w:ind w:left="4252"/>
    </w:pPr>
  </w:style>
  <w:style w:type="character" w:customStyle="1" w:styleId="Charf4">
    <w:name w:val="Υπογραφή Char"/>
    <w:basedOn w:val="a1"/>
    <w:link w:val="aff9"/>
    <w:rsid w:val="00EC31B4"/>
  </w:style>
  <w:style w:type="paragraph" w:styleId="affa">
    <w:name w:val="Subtitle"/>
    <w:basedOn w:val="a0"/>
    <w:link w:val="Charf5"/>
    <w:qFormat/>
    <w:rsid w:val="00EC31B4"/>
    <w:pPr>
      <w:spacing w:after="60"/>
      <w:jc w:val="center"/>
      <w:outlineLvl w:val="1"/>
    </w:pPr>
    <w:rPr>
      <w:rFonts w:cs="Arial"/>
      <w:szCs w:val="24"/>
    </w:rPr>
  </w:style>
  <w:style w:type="character" w:customStyle="1" w:styleId="Charf5">
    <w:name w:val="Υπότιτλος Char"/>
    <w:basedOn w:val="a1"/>
    <w:link w:val="affa"/>
    <w:rsid w:val="00EC31B4"/>
    <w:rPr>
      <w:rFonts w:cs="Arial"/>
      <w:sz w:val="24"/>
      <w:szCs w:val="24"/>
    </w:rPr>
  </w:style>
  <w:style w:type="paragraph" w:styleId="affb">
    <w:name w:val="table of authorities"/>
    <w:basedOn w:val="a0"/>
    <w:next w:val="a0"/>
    <w:semiHidden/>
    <w:rsid w:val="00EC31B4"/>
    <w:pPr>
      <w:ind w:left="220" w:hanging="220"/>
    </w:pPr>
  </w:style>
  <w:style w:type="paragraph" w:customStyle="1" w:styleId="TopicTitle">
    <w:name w:val="Topic Title"/>
    <w:basedOn w:val="Appendix"/>
    <w:next w:val="a0"/>
    <w:rsid w:val="00EC31B4"/>
    <w:pPr>
      <w:keepNext/>
      <w:spacing w:before="240" w:line="240" w:lineRule="auto"/>
    </w:pPr>
    <w:rPr>
      <w:b/>
      <w:bCs/>
      <w:szCs w:val="24"/>
    </w:rPr>
  </w:style>
  <w:style w:type="paragraph" w:customStyle="1" w:styleId="Picture">
    <w:name w:val="Picture"/>
    <w:basedOn w:val="a0"/>
    <w:next w:val="a4"/>
    <w:rsid w:val="00EC31B4"/>
    <w:pPr>
      <w:spacing w:before="60" w:after="120" w:line="240" w:lineRule="auto"/>
      <w:jc w:val="center"/>
    </w:pPr>
    <w:rPr>
      <w:szCs w:val="24"/>
    </w:rPr>
  </w:style>
  <w:style w:type="paragraph" w:customStyle="1" w:styleId="NormalVerdana">
    <w:name w:val="Normal + Verdana"/>
    <w:aliases w:val="10 pt,Bold"/>
    <w:basedOn w:val="a0"/>
    <w:rsid w:val="00EC31B4"/>
    <w:pPr>
      <w:numPr>
        <w:ilvl w:val="1"/>
        <w:numId w:val="32"/>
      </w:numPr>
      <w:spacing w:after="0" w:line="240" w:lineRule="auto"/>
    </w:pPr>
    <w:rPr>
      <w:rFonts w:ascii="Verdana" w:hAnsi="Verdana"/>
      <w:b/>
      <w:sz w:val="20"/>
      <w:lang w:eastAsia="el-GR"/>
    </w:rPr>
  </w:style>
  <w:style w:type="paragraph" w:customStyle="1" w:styleId="TabletextChar">
    <w:name w:val="Table text Char"/>
    <w:basedOn w:val="a0"/>
    <w:semiHidden/>
    <w:rsid w:val="00EC31B4"/>
    <w:pPr>
      <w:widowControl w:val="0"/>
      <w:spacing w:after="120" w:line="240" w:lineRule="auto"/>
    </w:pPr>
    <w:rPr>
      <w:rFonts w:ascii="Tahoma" w:hAnsi="Tahoma"/>
      <w:sz w:val="20"/>
    </w:rPr>
  </w:style>
  <w:style w:type="paragraph" w:customStyle="1" w:styleId="Version10">
    <w:name w:val="Version 1.0"/>
    <w:basedOn w:val="a0"/>
    <w:semiHidden/>
    <w:rsid w:val="00EC31B4"/>
    <w:pPr>
      <w:tabs>
        <w:tab w:val="left" w:pos="357"/>
      </w:tabs>
      <w:overflowPunct w:val="0"/>
      <w:autoSpaceDE w:val="0"/>
      <w:autoSpaceDN w:val="0"/>
      <w:adjustRightInd w:val="0"/>
      <w:spacing w:after="120" w:line="360" w:lineRule="auto"/>
      <w:ind w:left="357" w:hanging="357"/>
      <w:textAlignment w:val="baseline"/>
    </w:pPr>
    <w:rPr>
      <w:sz w:val="20"/>
      <w:lang w:eastAsia="el-GR"/>
    </w:rPr>
  </w:style>
  <w:style w:type="paragraph" w:customStyle="1" w:styleId="xl34">
    <w:name w:val="xl34"/>
    <w:basedOn w:val="a0"/>
    <w:rsid w:val="00EC31B4"/>
    <w:pPr>
      <w:pBdr>
        <w:bottom w:val="single" w:sz="4" w:space="0" w:color="auto"/>
        <w:right w:val="double" w:sz="6" w:space="0" w:color="auto"/>
      </w:pBdr>
      <w:shd w:val="clear" w:color="auto" w:fill="FFFFFF"/>
      <w:spacing w:before="100" w:beforeAutospacing="1" w:after="100" w:afterAutospacing="1" w:line="240" w:lineRule="auto"/>
      <w:textAlignment w:val="top"/>
    </w:pPr>
    <w:rPr>
      <w:rFonts w:cs="Arial"/>
    </w:rPr>
  </w:style>
  <w:style w:type="paragraph" w:customStyle="1" w:styleId="BodyTextBULLETED1">
    <w:name w:val="Body Text BULLETED"/>
    <w:basedOn w:val="ad"/>
    <w:rsid w:val="00EC31B4"/>
    <w:pPr>
      <w:spacing w:after="120" w:line="300" w:lineRule="atLeast"/>
    </w:pPr>
    <w:rPr>
      <w:rFonts w:ascii="Tahoma" w:hAnsi="Tahoma" w:cs="Times New Roman"/>
      <w:sz w:val="20"/>
      <w:szCs w:val="24"/>
    </w:rPr>
  </w:style>
  <w:style w:type="table" w:styleId="affc">
    <w:name w:val="Table Grid"/>
    <w:basedOn w:val="a2"/>
    <w:uiPriority w:val="59"/>
    <w:rsid w:val="00EC31B4"/>
    <w:pPr>
      <w:spacing w:after="0" w:line="240" w:lineRule="auto"/>
    </w:pPr>
    <w:rPr>
      <w:rFonts w:ascii="Times New Roman" w:eastAsia="Batang"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6">
    <w:name w:val="Table List 1"/>
    <w:basedOn w:val="a2"/>
    <w:rsid w:val="00EC31B4"/>
    <w:pPr>
      <w:spacing w:after="240" w:line="271" w:lineRule="auto"/>
      <w:jc w:val="both"/>
    </w:pPr>
    <w:rPr>
      <w:rFonts w:ascii="Times New Roman" w:eastAsia="Times New Roman" w:hAnsi="Times New Roman" w:cs="Times New Roman"/>
      <w:sz w:val="20"/>
      <w:szCs w:val="20"/>
      <w:lang w:val="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6">
    <w:name w:val="Table List 4"/>
    <w:basedOn w:val="a2"/>
    <w:rsid w:val="00EC31B4"/>
    <w:pPr>
      <w:spacing w:after="0" w:line="288" w:lineRule="auto"/>
      <w:jc w:val="both"/>
    </w:pPr>
    <w:rPr>
      <w:rFonts w:ascii="Times New Roman" w:eastAsia="Times New Roman" w:hAnsi="Times New Roman" w:cs="Times New Roman"/>
      <w:sz w:val="20"/>
      <w:szCs w:val="20"/>
      <w:lang w:val="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fd">
    <w:name w:val="Table Professional"/>
    <w:basedOn w:val="a2"/>
    <w:rsid w:val="00EC31B4"/>
    <w:pPr>
      <w:spacing w:after="0" w:line="288" w:lineRule="auto"/>
      <w:jc w:val="both"/>
    </w:pPr>
    <w:rPr>
      <w:rFonts w:ascii="Times New Roman" w:eastAsia="Times New Roman" w:hAnsi="Times New Roman" w:cs="Times New Roman"/>
      <w:sz w:val="20"/>
      <w:szCs w:val="20"/>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1par">
    <w:name w:val="1ΕΕΤΤ par"/>
    <w:basedOn w:val="a0"/>
    <w:rsid w:val="00EC31B4"/>
    <w:pPr>
      <w:spacing w:before="120" w:after="120"/>
    </w:pPr>
  </w:style>
  <w:style w:type="paragraph" w:customStyle="1" w:styleId="I1">
    <w:name w:val="I1"/>
    <w:basedOn w:val="a0"/>
    <w:rsid w:val="00EC31B4"/>
    <w:pPr>
      <w:numPr>
        <w:numId w:val="34"/>
      </w:numPr>
      <w:tabs>
        <w:tab w:val="clear" w:pos="360"/>
      </w:tabs>
      <w:spacing w:line="320" w:lineRule="atLeast"/>
      <w:ind w:left="357" w:hanging="357"/>
    </w:pPr>
    <w:rPr>
      <w:rFonts w:ascii="Times New Roman" w:hAnsi="Times New Roman"/>
    </w:rPr>
  </w:style>
  <w:style w:type="paragraph" w:customStyle="1" w:styleId="L1">
    <w:name w:val="L1"/>
    <w:basedOn w:val="I1"/>
    <w:rsid w:val="00EC31B4"/>
    <w:pPr>
      <w:numPr>
        <w:numId w:val="33"/>
      </w:numPr>
      <w:tabs>
        <w:tab w:val="clear" w:pos="360"/>
      </w:tabs>
      <w:spacing w:after="0"/>
    </w:pPr>
  </w:style>
  <w:style w:type="paragraph" w:customStyle="1" w:styleId="Numberlist">
    <w:name w:val="Numberlist"/>
    <w:basedOn w:val="a0"/>
    <w:rsid w:val="00EC31B4"/>
    <w:pPr>
      <w:numPr>
        <w:numId w:val="35"/>
      </w:numPr>
      <w:spacing w:after="0" w:line="360" w:lineRule="atLeast"/>
    </w:pPr>
    <w:rPr>
      <w:rFonts w:ascii="Times New Roman" w:hAnsi="Times New Roman"/>
    </w:rPr>
  </w:style>
  <w:style w:type="paragraph" w:customStyle="1" w:styleId="Tableheading">
    <w:name w:val="Table: heading"/>
    <w:basedOn w:val="a0"/>
    <w:rsid w:val="00EC31B4"/>
    <w:pPr>
      <w:keepNext/>
      <w:spacing w:before="40" w:after="40" w:line="280" w:lineRule="exact"/>
      <w:ind w:right="113"/>
    </w:pPr>
    <w:rPr>
      <w:i/>
      <w:sz w:val="18"/>
    </w:rPr>
  </w:style>
  <w:style w:type="paragraph" w:customStyle="1" w:styleId="Tablecells">
    <w:name w:val="Table: cells"/>
    <w:basedOn w:val="a0"/>
    <w:rsid w:val="00EC31B4"/>
    <w:pPr>
      <w:keepNext/>
      <w:spacing w:before="40" w:after="40" w:line="240" w:lineRule="exact"/>
      <w:ind w:right="113"/>
    </w:pPr>
    <w:rPr>
      <w:sz w:val="18"/>
    </w:rPr>
  </w:style>
  <w:style w:type="paragraph" w:styleId="affe">
    <w:name w:val="List Paragraph"/>
    <w:basedOn w:val="a0"/>
    <w:link w:val="Charf6"/>
    <w:uiPriority w:val="34"/>
    <w:qFormat/>
    <w:rsid w:val="00AF4688"/>
    <w:pPr>
      <w:spacing w:after="200" w:line="276" w:lineRule="auto"/>
      <w:contextualSpacing/>
    </w:pPr>
    <w:rPr>
      <w:rFonts w:eastAsia="Calibri"/>
    </w:rPr>
  </w:style>
  <w:style w:type="character" w:customStyle="1" w:styleId="62">
    <w:name w:val="Σώμα κειμένου (6)_"/>
    <w:link w:val="63"/>
    <w:uiPriority w:val="99"/>
    <w:locked/>
    <w:rsid w:val="00EC31B4"/>
    <w:rPr>
      <w:i/>
      <w:iCs/>
      <w:sz w:val="16"/>
      <w:szCs w:val="16"/>
      <w:shd w:val="clear" w:color="auto" w:fill="FFFFFF"/>
    </w:rPr>
  </w:style>
  <w:style w:type="character" w:customStyle="1" w:styleId="110">
    <w:name w:val="Σώμα κειμένου (11)_"/>
    <w:link w:val="111"/>
    <w:uiPriority w:val="99"/>
    <w:locked/>
    <w:rsid w:val="00EC31B4"/>
    <w:rPr>
      <w:sz w:val="16"/>
      <w:szCs w:val="16"/>
      <w:shd w:val="clear" w:color="auto" w:fill="FFFFFF"/>
    </w:rPr>
  </w:style>
  <w:style w:type="paragraph" w:customStyle="1" w:styleId="63">
    <w:name w:val="Σώμα κειμένου (6)"/>
    <w:basedOn w:val="a0"/>
    <w:link w:val="62"/>
    <w:uiPriority w:val="99"/>
    <w:rsid w:val="00EC31B4"/>
    <w:pPr>
      <w:shd w:val="clear" w:color="auto" w:fill="FFFFFF"/>
      <w:spacing w:before="360" w:after="780" w:line="240" w:lineRule="atLeast"/>
      <w:ind w:hanging="360"/>
    </w:pPr>
    <w:rPr>
      <w:i/>
      <w:iCs/>
      <w:sz w:val="16"/>
      <w:szCs w:val="16"/>
    </w:rPr>
  </w:style>
  <w:style w:type="paragraph" w:customStyle="1" w:styleId="111">
    <w:name w:val="Σώμα κειμένου (11)"/>
    <w:basedOn w:val="a0"/>
    <w:link w:val="110"/>
    <w:uiPriority w:val="99"/>
    <w:rsid w:val="00EC31B4"/>
    <w:pPr>
      <w:shd w:val="clear" w:color="auto" w:fill="FFFFFF"/>
      <w:spacing w:before="180" w:after="0" w:line="240" w:lineRule="exact"/>
      <w:ind w:hanging="1700"/>
    </w:pPr>
    <w:rPr>
      <w:sz w:val="16"/>
      <w:szCs w:val="16"/>
    </w:rPr>
  </w:style>
  <w:style w:type="paragraph" w:styleId="afff">
    <w:name w:val="Revision"/>
    <w:hidden/>
    <w:uiPriority w:val="99"/>
    <w:semiHidden/>
    <w:rsid w:val="00EC31B4"/>
    <w:pPr>
      <w:spacing w:after="0" w:line="240" w:lineRule="auto"/>
    </w:pPr>
  </w:style>
  <w:style w:type="paragraph" w:customStyle="1" w:styleId="Custom1">
    <w:name w:val="Custom 1"/>
    <w:basedOn w:val="EUHeading1"/>
    <w:next w:val="a0"/>
    <w:link w:val="Custom1Char"/>
    <w:rsid w:val="00BF1DCA"/>
    <w:rPr>
      <w:rFonts w:ascii="Arial" w:hAnsi="Arial"/>
    </w:rPr>
  </w:style>
  <w:style w:type="character" w:customStyle="1" w:styleId="EUHeading1Char">
    <w:name w:val="EUHeading 1 Char"/>
    <w:basedOn w:val="a1"/>
    <w:link w:val="EUHeading1"/>
    <w:rsid w:val="00BF1DCA"/>
    <w:rPr>
      <w:rFonts w:ascii="Times New Roman" w:hAnsi="Times New Roman"/>
      <w:b/>
      <w:bCs/>
      <w:sz w:val="32"/>
      <w:szCs w:val="32"/>
    </w:rPr>
  </w:style>
  <w:style w:type="character" w:customStyle="1" w:styleId="Custom1Char">
    <w:name w:val="Custom 1 Char"/>
    <w:basedOn w:val="EUHeading1Char"/>
    <w:link w:val="Custom1"/>
    <w:rsid w:val="00BF1DCA"/>
    <w:rPr>
      <w:rFonts w:ascii="Arial" w:hAnsi="Arial"/>
      <w:b/>
      <w:bCs/>
      <w:sz w:val="32"/>
      <w:szCs w:val="32"/>
    </w:rPr>
  </w:style>
  <w:style w:type="paragraph" w:customStyle="1" w:styleId="Principles">
    <w:name w:val="Principles"/>
    <w:basedOn w:val="a6"/>
    <w:next w:val="a0"/>
    <w:link w:val="PrinciplesChar"/>
    <w:qFormat/>
    <w:rsid w:val="00441666"/>
    <w:pPr>
      <w:spacing w:after="200"/>
    </w:pPr>
    <w:rPr>
      <w:b/>
      <w:i w:val="0"/>
      <w:color w:val="auto"/>
      <w:sz w:val="26"/>
    </w:rPr>
  </w:style>
  <w:style w:type="character" w:customStyle="1" w:styleId="PrinciplesChar">
    <w:name w:val="Principles Char"/>
    <w:basedOn w:val="Char1"/>
    <w:link w:val="Principles"/>
    <w:rsid w:val="00441666"/>
    <w:rPr>
      <w:rFonts w:ascii="Calibri" w:hAnsi="Calibri"/>
      <w:b/>
      <w:i w:val="0"/>
      <w:color w:val="808080"/>
      <w:spacing w:val="-4"/>
      <w:kern w:val="20"/>
      <w:sz w:val="26"/>
    </w:rPr>
  </w:style>
  <w:style w:type="character" w:customStyle="1" w:styleId="Char">
    <w:name w:val="Λεζάντα Char"/>
    <w:aliases w:val="TF Char,Epígrafe Char,cap Char,Caption Char1 Char Char,Caption Char Char Char Char,Caption Char1 Char Char Char1 Char,Caption Char Char Char Char Char Char,Caption Char Char1 Char Char Char,Caption Char1 Char1 Char Char,Caption2 Char"/>
    <w:link w:val="a4"/>
    <w:uiPriority w:val="35"/>
    <w:locked/>
    <w:rsid w:val="000615E1"/>
    <w:rPr>
      <w:b/>
      <w:sz w:val="24"/>
    </w:rPr>
  </w:style>
  <w:style w:type="paragraph" w:customStyle="1" w:styleId="1CharCharCharCharCharCharCharCharCharCharCharCharCharCharCharChar">
    <w:name w:val="1 Char Char Char Char Char Char Char Char Char Char Char Char Char Char Char Char"/>
    <w:basedOn w:val="a0"/>
    <w:rsid w:val="00AB3019"/>
    <w:pPr>
      <w:spacing w:after="160" w:line="240" w:lineRule="exact"/>
      <w:jc w:val="left"/>
    </w:pPr>
    <w:rPr>
      <w:rFonts w:ascii="Tahoma" w:eastAsia="Times New Roman" w:hAnsi="Tahoma" w:cs="Times New Roman"/>
      <w:sz w:val="20"/>
      <w:szCs w:val="20"/>
      <w:lang w:val="en-US"/>
    </w:rPr>
  </w:style>
  <w:style w:type="character" w:styleId="afff0">
    <w:name w:val="Placeholder Text"/>
    <w:basedOn w:val="a1"/>
    <w:uiPriority w:val="99"/>
    <w:semiHidden/>
    <w:rsid w:val="00C06EBD"/>
    <w:rPr>
      <w:color w:val="808080"/>
    </w:rPr>
  </w:style>
  <w:style w:type="paragraph" w:customStyle="1" w:styleId="CM1">
    <w:name w:val="CM1"/>
    <w:basedOn w:val="Default"/>
    <w:next w:val="Default"/>
    <w:uiPriority w:val="99"/>
    <w:rsid w:val="00BF3392"/>
    <w:rPr>
      <w:rFonts w:ascii="EUAlbertina" w:eastAsiaTheme="minorHAnsi" w:hAnsi="EUAlbertina" w:cstheme="minorBidi"/>
      <w:sz w:val="24"/>
      <w:szCs w:val="24"/>
      <w:lang w:val="el-GR"/>
    </w:rPr>
  </w:style>
  <w:style w:type="paragraph" w:customStyle="1" w:styleId="CM3">
    <w:name w:val="CM3"/>
    <w:basedOn w:val="Default"/>
    <w:next w:val="Default"/>
    <w:uiPriority w:val="99"/>
    <w:rsid w:val="00BF3392"/>
    <w:rPr>
      <w:rFonts w:ascii="EUAlbertina" w:eastAsiaTheme="minorHAnsi" w:hAnsi="EUAlbertina" w:cstheme="minorBidi"/>
      <w:sz w:val="24"/>
      <w:szCs w:val="24"/>
      <w:lang w:val="el-GR"/>
    </w:rPr>
  </w:style>
  <w:style w:type="character" w:customStyle="1" w:styleId="UnresolvedMention1">
    <w:name w:val="Unresolved Mention1"/>
    <w:basedOn w:val="a1"/>
    <w:uiPriority w:val="99"/>
    <w:semiHidden/>
    <w:unhideWhenUsed/>
    <w:rsid w:val="001013EA"/>
    <w:rPr>
      <w:color w:val="605E5C"/>
      <w:shd w:val="clear" w:color="auto" w:fill="E1DFDD"/>
    </w:rPr>
  </w:style>
  <w:style w:type="paragraph" w:styleId="afff1">
    <w:name w:val="No Spacing"/>
    <w:uiPriority w:val="1"/>
    <w:qFormat/>
    <w:rsid w:val="00125E3C"/>
    <w:pPr>
      <w:spacing w:after="0" w:line="240" w:lineRule="auto"/>
      <w:jc w:val="both"/>
    </w:pPr>
    <w:rPr>
      <w:rFonts w:ascii="Calibri" w:hAnsi="Calibri"/>
      <w:sz w:val="24"/>
    </w:rPr>
  </w:style>
  <w:style w:type="paragraph" w:customStyle="1" w:styleId="17">
    <w:name w:val="Λεζάντα1"/>
    <w:basedOn w:val="a0"/>
    <w:next w:val="a0"/>
    <w:rsid w:val="00A445C0"/>
    <w:pPr>
      <w:keepNext/>
      <w:keepLines/>
      <w:suppressAutoHyphens/>
      <w:spacing w:line="240" w:lineRule="auto"/>
      <w:jc w:val="center"/>
    </w:pPr>
    <w:rPr>
      <w:rFonts w:ascii="Arial" w:eastAsia="Times New Roman" w:hAnsi="Arial" w:cs="Arial"/>
      <w:b/>
      <w:spacing w:val="-5"/>
      <w:kern w:val="1"/>
      <w:sz w:val="22"/>
      <w:szCs w:val="20"/>
      <w:lang w:val="en-GB" w:eastAsia="zh-CN"/>
    </w:rPr>
  </w:style>
  <w:style w:type="paragraph" w:customStyle="1" w:styleId="410">
    <w:name w:val="Λίστα με αριθμούς 41"/>
    <w:basedOn w:val="a0"/>
    <w:rsid w:val="00A445C0"/>
    <w:pPr>
      <w:tabs>
        <w:tab w:val="num" w:pos="720"/>
      </w:tabs>
      <w:suppressAutoHyphens/>
      <w:spacing w:before="120" w:after="0" w:line="360" w:lineRule="auto"/>
      <w:ind w:left="720" w:hanging="720"/>
    </w:pPr>
    <w:rPr>
      <w:rFonts w:ascii="Garamond" w:eastAsia="Times New Roman" w:hAnsi="Garamond" w:cs="Garamond"/>
      <w:kern w:val="1"/>
      <w:szCs w:val="24"/>
      <w:lang w:eastAsia="zh-CN"/>
    </w:rPr>
  </w:style>
  <w:style w:type="paragraph" w:customStyle="1" w:styleId="18">
    <w:name w:val="Παράγραφος λίστας1"/>
    <w:basedOn w:val="a0"/>
    <w:rsid w:val="00A445C0"/>
    <w:pPr>
      <w:suppressAutoHyphens/>
      <w:spacing w:after="200" w:line="276" w:lineRule="auto"/>
      <w:ind w:left="720"/>
      <w:contextualSpacing/>
      <w:jc w:val="left"/>
    </w:pPr>
    <w:rPr>
      <w:rFonts w:eastAsia="Calibri" w:cs="Times New Roman"/>
      <w:kern w:val="1"/>
      <w:sz w:val="22"/>
      <w:lang w:eastAsia="zh-CN"/>
    </w:rPr>
  </w:style>
  <w:style w:type="character" w:customStyle="1" w:styleId="UnresolvedMention2">
    <w:name w:val="Unresolved Mention2"/>
    <w:basedOn w:val="a1"/>
    <w:uiPriority w:val="99"/>
    <w:semiHidden/>
    <w:unhideWhenUsed/>
    <w:rsid w:val="00EB1923"/>
    <w:rPr>
      <w:color w:val="605E5C"/>
      <w:shd w:val="clear" w:color="auto" w:fill="E1DFDD"/>
    </w:rPr>
  </w:style>
  <w:style w:type="table" w:styleId="2-1">
    <w:name w:val="Medium List 2 Accent 1"/>
    <w:basedOn w:val="a2"/>
    <w:uiPriority w:val="66"/>
    <w:rsid w:val="00E72F8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Charf6">
    <w:name w:val="Παράγραφος λίστας Char"/>
    <w:link w:val="affe"/>
    <w:uiPriority w:val="34"/>
    <w:qFormat/>
    <w:rsid w:val="00200266"/>
    <w:rPr>
      <w:rFonts w:ascii="Calibri" w:eastAsia="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480776">
      <w:bodyDiv w:val="1"/>
      <w:marLeft w:val="0"/>
      <w:marRight w:val="0"/>
      <w:marTop w:val="0"/>
      <w:marBottom w:val="0"/>
      <w:divBdr>
        <w:top w:val="none" w:sz="0" w:space="0" w:color="auto"/>
        <w:left w:val="none" w:sz="0" w:space="0" w:color="auto"/>
        <w:bottom w:val="none" w:sz="0" w:space="0" w:color="auto"/>
        <w:right w:val="none" w:sz="0" w:space="0" w:color="auto"/>
      </w:divBdr>
    </w:div>
    <w:div w:id="270086324">
      <w:bodyDiv w:val="1"/>
      <w:marLeft w:val="0"/>
      <w:marRight w:val="0"/>
      <w:marTop w:val="0"/>
      <w:marBottom w:val="0"/>
      <w:divBdr>
        <w:top w:val="none" w:sz="0" w:space="0" w:color="auto"/>
        <w:left w:val="none" w:sz="0" w:space="0" w:color="auto"/>
        <w:bottom w:val="none" w:sz="0" w:space="0" w:color="auto"/>
        <w:right w:val="none" w:sz="0" w:space="0" w:color="auto"/>
      </w:divBdr>
    </w:div>
    <w:div w:id="297347792">
      <w:bodyDiv w:val="1"/>
      <w:marLeft w:val="0"/>
      <w:marRight w:val="0"/>
      <w:marTop w:val="0"/>
      <w:marBottom w:val="0"/>
      <w:divBdr>
        <w:top w:val="none" w:sz="0" w:space="0" w:color="auto"/>
        <w:left w:val="none" w:sz="0" w:space="0" w:color="auto"/>
        <w:bottom w:val="none" w:sz="0" w:space="0" w:color="auto"/>
        <w:right w:val="none" w:sz="0" w:space="0" w:color="auto"/>
      </w:divBdr>
    </w:div>
    <w:div w:id="511606594">
      <w:bodyDiv w:val="1"/>
      <w:marLeft w:val="0"/>
      <w:marRight w:val="0"/>
      <w:marTop w:val="0"/>
      <w:marBottom w:val="0"/>
      <w:divBdr>
        <w:top w:val="none" w:sz="0" w:space="0" w:color="auto"/>
        <w:left w:val="none" w:sz="0" w:space="0" w:color="auto"/>
        <w:bottom w:val="none" w:sz="0" w:space="0" w:color="auto"/>
        <w:right w:val="none" w:sz="0" w:space="0" w:color="auto"/>
      </w:divBdr>
    </w:div>
    <w:div w:id="514610201">
      <w:bodyDiv w:val="1"/>
      <w:marLeft w:val="0"/>
      <w:marRight w:val="0"/>
      <w:marTop w:val="0"/>
      <w:marBottom w:val="0"/>
      <w:divBdr>
        <w:top w:val="none" w:sz="0" w:space="0" w:color="auto"/>
        <w:left w:val="none" w:sz="0" w:space="0" w:color="auto"/>
        <w:bottom w:val="none" w:sz="0" w:space="0" w:color="auto"/>
        <w:right w:val="none" w:sz="0" w:space="0" w:color="auto"/>
      </w:divBdr>
    </w:div>
    <w:div w:id="613638944">
      <w:bodyDiv w:val="1"/>
      <w:marLeft w:val="0"/>
      <w:marRight w:val="0"/>
      <w:marTop w:val="0"/>
      <w:marBottom w:val="0"/>
      <w:divBdr>
        <w:top w:val="none" w:sz="0" w:space="0" w:color="auto"/>
        <w:left w:val="none" w:sz="0" w:space="0" w:color="auto"/>
        <w:bottom w:val="none" w:sz="0" w:space="0" w:color="auto"/>
        <w:right w:val="none" w:sz="0" w:space="0" w:color="auto"/>
      </w:divBdr>
    </w:div>
    <w:div w:id="1048644224">
      <w:bodyDiv w:val="1"/>
      <w:marLeft w:val="0"/>
      <w:marRight w:val="0"/>
      <w:marTop w:val="0"/>
      <w:marBottom w:val="0"/>
      <w:divBdr>
        <w:top w:val="none" w:sz="0" w:space="0" w:color="auto"/>
        <w:left w:val="none" w:sz="0" w:space="0" w:color="auto"/>
        <w:bottom w:val="none" w:sz="0" w:space="0" w:color="auto"/>
        <w:right w:val="none" w:sz="0" w:space="0" w:color="auto"/>
      </w:divBdr>
    </w:div>
    <w:div w:id="1084298352">
      <w:bodyDiv w:val="1"/>
      <w:marLeft w:val="0"/>
      <w:marRight w:val="0"/>
      <w:marTop w:val="0"/>
      <w:marBottom w:val="0"/>
      <w:divBdr>
        <w:top w:val="none" w:sz="0" w:space="0" w:color="auto"/>
        <w:left w:val="none" w:sz="0" w:space="0" w:color="auto"/>
        <w:bottom w:val="none" w:sz="0" w:space="0" w:color="auto"/>
        <w:right w:val="none" w:sz="0" w:space="0" w:color="auto"/>
      </w:divBdr>
    </w:div>
    <w:div w:id="1130781458">
      <w:bodyDiv w:val="1"/>
      <w:marLeft w:val="0"/>
      <w:marRight w:val="0"/>
      <w:marTop w:val="0"/>
      <w:marBottom w:val="0"/>
      <w:divBdr>
        <w:top w:val="none" w:sz="0" w:space="0" w:color="auto"/>
        <w:left w:val="none" w:sz="0" w:space="0" w:color="auto"/>
        <w:bottom w:val="none" w:sz="0" w:space="0" w:color="auto"/>
        <w:right w:val="none" w:sz="0" w:space="0" w:color="auto"/>
      </w:divBdr>
    </w:div>
    <w:div w:id="1191920210">
      <w:bodyDiv w:val="1"/>
      <w:marLeft w:val="0"/>
      <w:marRight w:val="0"/>
      <w:marTop w:val="0"/>
      <w:marBottom w:val="0"/>
      <w:divBdr>
        <w:top w:val="none" w:sz="0" w:space="0" w:color="auto"/>
        <w:left w:val="none" w:sz="0" w:space="0" w:color="auto"/>
        <w:bottom w:val="none" w:sz="0" w:space="0" w:color="auto"/>
        <w:right w:val="none" w:sz="0" w:space="0" w:color="auto"/>
      </w:divBdr>
    </w:div>
    <w:div w:id="1331904951">
      <w:bodyDiv w:val="1"/>
      <w:marLeft w:val="0"/>
      <w:marRight w:val="0"/>
      <w:marTop w:val="0"/>
      <w:marBottom w:val="0"/>
      <w:divBdr>
        <w:top w:val="none" w:sz="0" w:space="0" w:color="auto"/>
        <w:left w:val="none" w:sz="0" w:space="0" w:color="auto"/>
        <w:bottom w:val="none" w:sz="0" w:space="0" w:color="auto"/>
        <w:right w:val="none" w:sz="0" w:space="0" w:color="auto"/>
      </w:divBdr>
      <w:divsChild>
        <w:div w:id="1984968119">
          <w:marLeft w:val="0"/>
          <w:marRight w:val="0"/>
          <w:marTop w:val="0"/>
          <w:marBottom w:val="0"/>
          <w:divBdr>
            <w:top w:val="none" w:sz="0" w:space="0" w:color="auto"/>
            <w:left w:val="none" w:sz="0" w:space="0" w:color="auto"/>
            <w:bottom w:val="none" w:sz="0" w:space="0" w:color="auto"/>
            <w:right w:val="none" w:sz="0" w:space="0" w:color="auto"/>
          </w:divBdr>
          <w:divsChild>
            <w:div w:id="301347776">
              <w:marLeft w:val="0"/>
              <w:marRight w:val="0"/>
              <w:marTop w:val="0"/>
              <w:marBottom w:val="0"/>
              <w:divBdr>
                <w:top w:val="none" w:sz="0" w:space="0" w:color="auto"/>
                <w:left w:val="none" w:sz="0" w:space="0" w:color="auto"/>
                <w:bottom w:val="none" w:sz="0" w:space="0" w:color="auto"/>
                <w:right w:val="none" w:sz="0" w:space="0" w:color="auto"/>
              </w:divBdr>
              <w:divsChild>
                <w:div w:id="2130779122">
                  <w:marLeft w:val="0"/>
                  <w:marRight w:val="0"/>
                  <w:marTop w:val="0"/>
                  <w:marBottom w:val="0"/>
                  <w:divBdr>
                    <w:top w:val="none" w:sz="0" w:space="0" w:color="auto"/>
                    <w:left w:val="none" w:sz="0" w:space="0" w:color="auto"/>
                    <w:bottom w:val="none" w:sz="0" w:space="0" w:color="auto"/>
                    <w:right w:val="none" w:sz="0" w:space="0" w:color="auto"/>
                  </w:divBdr>
                  <w:divsChild>
                    <w:div w:id="11342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5449392">
      <w:bodyDiv w:val="1"/>
      <w:marLeft w:val="0"/>
      <w:marRight w:val="0"/>
      <w:marTop w:val="0"/>
      <w:marBottom w:val="0"/>
      <w:divBdr>
        <w:top w:val="none" w:sz="0" w:space="0" w:color="auto"/>
        <w:left w:val="none" w:sz="0" w:space="0" w:color="auto"/>
        <w:bottom w:val="none" w:sz="0" w:space="0" w:color="auto"/>
        <w:right w:val="none" w:sz="0" w:space="0" w:color="auto"/>
      </w:divBdr>
    </w:div>
    <w:div w:id="1420322648">
      <w:bodyDiv w:val="1"/>
      <w:marLeft w:val="0"/>
      <w:marRight w:val="0"/>
      <w:marTop w:val="0"/>
      <w:marBottom w:val="0"/>
      <w:divBdr>
        <w:top w:val="none" w:sz="0" w:space="0" w:color="auto"/>
        <w:left w:val="none" w:sz="0" w:space="0" w:color="auto"/>
        <w:bottom w:val="none" w:sz="0" w:space="0" w:color="auto"/>
        <w:right w:val="none" w:sz="0" w:space="0" w:color="auto"/>
      </w:divBdr>
    </w:div>
    <w:div w:id="1489516837">
      <w:bodyDiv w:val="1"/>
      <w:marLeft w:val="0"/>
      <w:marRight w:val="0"/>
      <w:marTop w:val="0"/>
      <w:marBottom w:val="0"/>
      <w:divBdr>
        <w:top w:val="none" w:sz="0" w:space="0" w:color="auto"/>
        <w:left w:val="none" w:sz="0" w:space="0" w:color="auto"/>
        <w:bottom w:val="none" w:sz="0" w:space="0" w:color="auto"/>
        <w:right w:val="none" w:sz="0" w:space="0" w:color="auto"/>
      </w:divBdr>
    </w:div>
    <w:div w:id="1571380578">
      <w:bodyDiv w:val="1"/>
      <w:marLeft w:val="0"/>
      <w:marRight w:val="0"/>
      <w:marTop w:val="0"/>
      <w:marBottom w:val="0"/>
      <w:divBdr>
        <w:top w:val="none" w:sz="0" w:space="0" w:color="auto"/>
        <w:left w:val="none" w:sz="0" w:space="0" w:color="auto"/>
        <w:bottom w:val="none" w:sz="0" w:space="0" w:color="auto"/>
        <w:right w:val="none" w:sz="0" w:space="0" w:color="auto"/>
      </w:divBdr>
    </w:div>
    <w:div w:id="1646936422">
      <w:bodyDiv w:val="1"/>
      <w:marLeft w:val="0"/>
      <w:marRight w:val="0"/>
      <w:marTop w:val="0"/>
      <w:marBottom w:val="0"/>
      <w:divBdr>
        <w:top w:val="none" w:sz="0" w:space="0" w:color="auto"/>
        <w:left w:val="none" w:sz="0" w:space="0" w:color="auto"/>
        <w:bottom w:val="none" w:sz="0" w:space="0" w:color="auto"/>
        <w:right w:val="none" w:sz="0" w:space="0" w:color="auto"/>
      </w:divBdr>
    </w:div>
    <w:div w:id="1681348213">
      <w:bodyDiv w:val="1"/>
      <w:marLeft w:val="0"/>
      <w:marRight w:val="0"/>
      <w:marTop w:val="0"/>
      <w:marBottom w:val="0"/>
      <w:divBdr>
        <w:top w:val="none" w:sz="0" w:space="0" w:color="auto"/>
        <w:left w:val="none" w:sz="0" w:space="0" w:color="auto"/>
        <w:bottom w:val="none" w:sz="0" w:space="0" w:color="auto"/>
        <w:right w:val="none" w:sz="0" w:space="0" w:color="auto"/>
      </w:divBdr>
    </w:div>
    <w:div w:id="1714378931">
      <w:bodyDiv w:val="1"/>
      <w:marLeft w:val="0"/>
      <w:marRight w:val="0"/>
      <w:marTop w:val="0"/>
      <w:marBottom w:val="0"/>
      <w:divBdr>
        <w:top w:val="none" w:sz="0" w:space="0" w:color="auto"/>
        <w:left w:val="none" w:sz="0" w:space="0" w:color="auto"/>
        <w:bottom w:val="none" w:sz="0" w:space="0" w:color="auto"/>
        <w:right w:val="none" w:sz="0" w:space="0" w:color="auto"/>
      </w:divBdr>
    </w:div>
    <w:div w:id="1823346159">
      <w:bodyDiv w:val="1"/>
      <w:marLeft w:val="0"/>
      <w:marRight w:val="0"/>
      <w:marTop w:val="0"/>
      <w:marBottom w:val="0"/>
      <w:divBdr>
        <w:top w:val="none" w:sz="0" w:space="0" w:color="auto"/>
        <w:left w:val="none" w:sz="0" w:space="0" w:color="auto"/>
        <w:bottom w:val="none" w:sz="0" w:space="0" w:color="auto"/>
        <w:right w:val="none" w:sz="0" w:space="0" w:color="auto"/>
      </w:divBdr>
    </w:div>
    <w:div w:id="1831560206">
      <w:bodyDiv w:val="1"/>
      <w:marLeft w:val="0"/>
      <w:marRight w:val="0"/>
      <w:marTop w:val="0"/>
      <w:marBottom w:val="0"/>
      <w:divBdr>
        <w:top w:val="none" w:sz="0" w:space="0" w:color="auto"/>
        <w:left w:val="none" w:sz="0" w:space="0" w:color="auto"/>
        <w:bottom w:val="none" w:sz="0" w:space="0" w:color="auto"/>
        <w:right w:val="none" w:sz="0" w:space="0" w:color="auto"/>
      </w:divBdr>
    </w:div>
    <w:div w:id="1913076990">
      <w:bodyDiv w:val="1"/>
      <w:marLeft w:val="0"/>
      <w:marRight w:val="0"/>
      <w:marTop w:val="0"/>
      <w:marBottom w:val="0"/>
      <w:divBdr>
        <w:top w:val="none" w:sz="0" w:space="0" w:color="auto"/>
        <w:left w:val="none" w:sz="0" w:space="0" w:color="auto"/>
        <w:bottom w:val="none" w:sz="0" w:space="0" w:color="auto"/>
        <w:right w:val="none" w:sz="0" w:space="0" w:color="auto"/>
      </w:divBdr>
    </w:div>
    <w:div w:id="1928151533">
      <w:bodyDiv w:val="1"/>
      <w:marLeft w:val="0"/>
      <w:marRight w:val="0"/>
      <w:marTop w:val="0"/>
      <w:marBottom w:val="0"/>
      <w:divBdr>
        <w:top w:val="none" w:sz="0" w:space="0" w:color="auto"/>
        <w:left w:val="none" w:sz="0" w:space="0" w:color="auto"/>
        <w:bottom w:val="none" w:sz="0" w:space="0" w:color="auto"/>
        <w:right w:val="none" w:sz="0" w:space="0" w:color="auto"/>
      </w:divBdr>
    </w:div>
    <w:div w:id="2055228040">
      <w:bodyDiv w:val="1"/>
      <w:marLeft w:val="0"/>
      <w:marRight w:val="0"/>
      <w:marTop w:val="0"/>
      <w:marBottom w:val="0"/>
      <w:divBdr>
        <w:top w:val="none" w:sz="0" w:space="0" w:color="auto"/>
        <w:left w:val="none" w:sz="0" w:space="0" w:color="auto"/>
        <w:bottom w:val="none" w:sz="0" w:space="0" w:color="auto"/>
        <w:right w:val="none" w:sz="0" w:space="0" w:color="auto"/>
      </w:divBdr>
    </w:div>
    <w:div w:id="211231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3C172-6356-4ABF-B33A-D0A42ED82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Pages>
  <Words>395</Words>
  <Characters>2138</Characters>
  <Application>Microsoft Office Word</Application>
  <DocSecurity>0</DocSecurity>
  <Lines>17</Lines>
  <Paragraphs>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 Ioannou</dc:creator>
  <cp:lastModifiedBy>Sakorafas Christos</cp:lastModifiedBy>
  <cp:revision>127</cp:revision>
  <cp:lastPrinted>2018-11-26T15:56:00Z</cp:lastPrinted>
  <dcterms:created xsi:type="dcterms:W3CDTF">2023-11-30T16:35:00Z</dcterms:created>
  <dcterms:modified xsi:type="dcterms:W3CDTF">2026-02-04T08:55:00Z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